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886629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b5c076f7-bc91-4651-bc34-6d85e4abbbce" w:id="1"/>
      <w:r>
        <w:rPr>
          <w:rFonts w:ascii="Times New Roman" w:hAnsi="Times New Roman"/>
          <w:b/>
          <w:i w:val="false"/>
          <w:color w:val="000000"/>
          <w:sz w:val="28"/>
        </w:rPr>
        <w:t>Директор</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cd0455fc-5d22-4e31-aea0-49981f8c0f7b" w:id="2"/>
      <w:r>
        <w:rPr>
          <w:rFonts w:ascii="Times New Roman" w:hAnsi="Times New Roman"/>
          <w:b/>
          <w:i w:val="false"/>
          <w:color w:val="000000"/>
          <w:sz w:val="28"/>
        </w:rPr>
        <w:t>Т.И. Бырева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ЧОУ "Гете-Шуле"</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Т.И. Бырева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С.В. Кирилловская</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Т.И. Бырева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1239985)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(немецкий) язык»</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dfff3397-45d9-4b90-887c-a087fbc7d883" w:id="3"/>
      <w:r>
        <w:rPr>
          <w:rFonts w:ascii="Times New Roman" w:hAnsi="Times New Roman"/>
          <w:b/>
          <w:i w:val="false"/>
          <w:color w:val="000000"/>
          <w:sz w:val="28"/>
        </w:rPr>
        <w:t>Санкт-Петербург</w:t>
      </w:r>
      <w:bookmarkEnd w:id="3"/>
      <w:r>
        <w:rPr>
          <w:rFonts w:ascii="Times New Roman" w:hAnsi="Times New Roman"/>
          <w:b/>
          <w:i w:val="false"/>
          <w:color w:val="000000"/>
          <w:sz w:val="28"/>
        </w:rPr>
        <w:t xml:space="preserve">‌ </w:t>
      </w:r>
      <w:bookmarkStart w:name="f71e0f26-0d46-4158-9655-525f79b7a7ca"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8866292" w:id="5"/>
    <w:p>
      <w:pPr>
        <w:sectPr>
          <w:pgSz w:w="11906" w:h="16383" w:orient="portrait"/>
        </w:sectPr>
      </w:pPr>
    </w:p>
    <w:bookmarkEnd w:id="5"/>
    <w:bookmarkEnd w:id="0"/>
    <w:bookmarkStart w:name="block-8866293" w:id="6"/>
    <w:p>
      <w:pPr>
        <w:spacing w:before="0" w:after="0" w:line="264"/>
        <w:ind w:firstLine="600"/>
        <w:jc w:val="both"/>
      </w:pPr>
      <w:r>
        <w:rPr>
          <w:rFonts w:ascii="Times New Roman" w:hAnsi="Times New Roman"/>
          <w:b/>
          <w:i w:val="false"/>
          <w:color w:val="000000"/>
          <w:sz w:val="28"/>
        </w:rPr>
        <w:t>ПОЯСНИТЕЛЬНАЯ ЗАПИСКА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немецкому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w:t>
      </w:r>
      <w:r>
        <w:rPr>
          <w:rFonts w:ascii="Times New Roman" w:hAnsi="Times New Roman"/>
          <w:b w:val="false"/>
          <w:i w:val="false"/>
          <w:color w:val="000000"/>
          <w:sz w:val="28"/>
        </w:rPr>
        <w:t>ФГОС ООО</w:t>
      </w:r>
      <w:r>
        <w:rPr>
          <w:rFonts w:ascii="Times New Roman" w:hAnsi="Times New Roman"/>
          <w:b w:val="false"/>
          <w:i w:val="false"/>
          <w:color w:val="000000"/>
          <w:sz w:val="28"/>
        </w:rPr>
        <w:t xml:space="preserve">, а также на основе характеристики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 xml:space="preserve">Программа </w:t>
      </w:r>
      <w:r>
        <w:rPr>
          <w:rFonts w:ascii="Times New Roman" w:hAnsi="Times New Roman"/>
          <w:b w:val="false"/>
          <w:i w:val="false"/>
          <w:color w:val="000000"/>
          <w:sz w:val="28"/>
        </w:rPr>
        <w:t xml:space="preserve">по </w:t>
      </w:r>
      <w:r>
        <w:rPr>
          <w:rFonts w:ascii="Times New Roman" w:hAnsi="Times New Roman"/>
          <w:b w:val="false"/>
          <w:i w:val="false"/>
          <w:color w:val="000000"/>
          <w:sz w:val="28"/>
        </w:rPr>
        <w:t>иностранному (немецкому)</w:t>
      </w:r>
      <w:r>
        <w:rPr>
          <w:rFonts w:ascii="Times New Roman" w:hAnsi="Times New Roman"/>
          <w:b w:val="false"/>
          <w:i w:val="false"/>
          <w:color w:val="000000"/>
          <w:sz w:val="28"/>
        </w:rPr>
        <w:t xml:space="preserve"> языку разработана с целью оказания методической помощи учителю в создании рабочей программы по учебному предмету</w:t>
      </w:r>
      <w:r>
        <w:rPr>
          <w:rFonts w:ascii="Times New Roman" w:hAnsi="Times New Roman"/>
          <w:b w:val="false"/>
          <w:i w:val="false"/>
          <w:color w:val="000000"/>
          <w:sz w:val="28"/>
        </w:rPr>
        <w:t xml:space="preserve">,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w:t>
      </w:r>
      <w:r>
        <w:rPr>
          <w:rFonts w:ascii="Times New Roman" w:hAnsi="Times New Roman"/>
          <w:b w:val="false"/>
          <w:i w:val="false"/>
          <w:color w:val="000000"/>
          <w:sz w:val="28"/>
        </w:rPr>
        <w:t xml:space="preserve">по </w:t>
      </w:r>
      <w:r>
        <w:rPr>
          <w:rFonts w:ascii="Times New Roman" w:hAnsi="Times New Roman"/>
          <w:b w:val="false"/>
          <w:i w:val="false"/>
          <w:color w:val="000000"/>
          <w:sz w:val="28"/>
        </w:rPr>
        <w:t>иностранному (немецкому)</w:t>
      </w:r>
      <w:r>
        <w:rPr>
          <w:rFonts w:ascii="Times New Roman" w:hAnsi="Times New Roman"/>
          <w:b w:val="false"/>
          <w:i w:val="false"/>
          <w:color w:val="000000"/>
          <w:sz w:val="28"/>
        </w:rPr>
        <w:t xml:space="preserve"> языку </w:t>
      </w:r>
      <w:r>
        <w:rPr>
          <w:rFonts w:ascii="Times New Roman" w:hAnsi="Times New Roman"/>
          <w:b w:val="false"/>
          <w:i w:val="false"/>
          <w:color w:val="000000"/>
          <w:sz w:val="28"/>
        </w:rPr>
        <w:t xml:space="preserve">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w:t>
      </w:r>
      <w:r>
        <w:rPr>
          <w:rFonts w:ascii="Times New Roman" w:hAnsi="Times New Roman"/>
          <w:b w:val="false"/>
          <w:i w:val="false"/>
          <w:color w:val="000000"/>
          <w:sz w:val="28"/>
        </w:rPr>
        <w:t>языковых навыков</w:t>
      </w:r>
      <w:r>
        <w:rPr>
          <w:rFonts w:ascii="Times New Roman" w:hAnsi="Times New Roman"/>
          <w:b w:val="false"/>
          <w:i w:val="false"/>
          <w:color w:val="000000"/>
          <w:sz w:val="28"/>
        </w:rPr>
        <w:t>,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pPr>
        <w:spacing w:before="0" w:after="0" w:line="264"/>
        <w:ind w:firstLine="600"/>
        <w:jc w:val="both"/>
      </w:pPr>
      <w:r>
        <w:rPr>
          <w:rFonts w:ascii="Times New Roman" w:hAnsi="Times New Roman"/>
          <w:b w:val="false"/>
          <w:i w:val="false"/>
          <w:color w:val="000000"/>
          <w:sz w:val="28"/>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pPr>
        <w:spacing w:before="0" w:after="0" w:line="264"/>
        <w:ind w:firstLine="600"/>
        <w:jc w:val="both"/>
      </w:pPr>
      <w:r>
        <w:rPr>
          <w:rFonts w:ascii="Times New Roman" w:hAnsi="Times New Roman"/>
          <w:b w:val="false"/>
          <w:i w:val="false"/>
          <w:color w:val="000000"/>
          <w:sz w:val="28"/>
        </w:rPr>
        <w:t>Построение программы по иностранному (немецкому) языку</w:t>
      </w:r>
      <w:r>
        <w:rPr>
          <w:rFonts w:ascii="Times New Roman" w:hAnsi="Times New Roman"/>
          <w:b w:val="false"/>
          <w:i w:val="false"/>
          <w:color w:val="000000"/>
          <w:sz w:val="28"/>
        </w:rPr>
        <w:t xml:space="preserve"> </w:t>
      </w:r>
      <w:r>
        <w:rPr>
          <w:rFonts w:ascii="Times New Roman" w:hAnsi="Times New Roman"/>
          <w:b w:val="false"/>
          <w:i w:val="false"/>
          <w:color w:val="000000"/>
          <w:sz w:val="28"/>
        </w:rPr>
        <w:t>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иностранному (немецкому) языку</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pPr>
        <w:spacing w:before="0" w:after="0" w:line="264"/>
        <w:ind w:firstLine="600"/>
        <w:jc w:val="both"/>
      </w:pPr>
      <w:r>
        <w:rPr>
          <w:rFonts w:ascii="Times New Roman" w:hAnsi="Times New Roman"/>
          <w:b w:val="false"/>
          <w:i w:val="false"/>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pPr>
        <w:spacing w:before="0" w:after="0" w:line="264"/>
        <w:ind w:firstLine="600"/>
        <w:jc w:val="both"/>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before="0" w:after="0" w:line="264"/>
        <w:ind w:firstLine="600"/>
        <w:jc w:val="both"/>
      </w:pPr>
      <w:r>
        <w:rPr>
          <w:rFonts w:ascii="Times New Roman" w:hAnsi="Times New Roman"/>
          <w:b w:val="false"/>
          <w:i w:val="false"/>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средствами иностранного (немецкого) языка </w:t>
      </w:r>
      <w:r>
        <w:rPr>
          <w:rFonts w:ascii="Times New Roman" w:hAnsi="Times New Roman"/>
          <w:b w:val="false"/>
          <w:i w:val="false"/>
          <w:color w:val="000000"/>
          <w:sz w:val="28"/>
        </w:rPr>
        <w:t>формируются компетенции</w:t>
      </w:r>
      <w:r>
        <w:rPr>
          <w:rFonts w:ascii="Times New Roman" w:hAnsi="Times New Roman"/>
          <w:b w:val="false"/>
          <w:i w:val="false"/>
          <w:color w:val="000000"/>
          <w:sz w:val="28"/>
        </w:rPr>
        <w:t>:</w:t>
      </w:r>
      <w:r>
        <w:rPr>
          <w:rFonts w:ascii="Times New Roman" w:hAnsi="Times New Roman"/>
          <w:b w:val="false"/>
          <w:i w:val="false"/>
          <w:color w:val="000000"/>
          <w:sz w:val="28"/>
        </w:rPr>
        <w:t xml:space="preserve"> образовательн</w:t>
      </w:r>
      <w:r>
        <w:rPr>
          <w:rFonts w:ascii="Times New Roman" w:hAnsi="Times New Roman"/>
          <w:b w:val="false"/>
          <w:i w:val="false"/>
          <w:color w:val="000000"/>
          <w:sz w:val="28"/>
        </w:rPr>
        <w:t>ая</w:t>
      </w:r>
      <w:r>
        <w:rPr>
          <w:rFonts w:ascii="Times New Roman" w:hAnsi="Times New Roman"/>
          <w:b w:val="false"/>
          <w:i w:val="false"/>
          <w:color w:val="000000"/>
          <w:sz w:val="28"/>
        </w:rPr>
        <w:t>, ценностно-ориентационн</w:t>
      </w:r>
      <w:r>
        <w:rPr>
          <w:rFonts w:ascii="Times New Roman" w:hAnsi="Times New Roman"/>
          <w:b w:val="false"/>
          <w:i w:val="false"/>
          <w:color w:val="000000"/>
          <w:sz w:val="28"/>
        </w:rPr>
        <w:t>ая</w:t>
      </w:r>
      <w:r>
        <w:rPr>
          <w:rFonts w:ascii="Times New Roman" w:hAnsi="Times New Roman"/>
          <w:b w:val="false"/>
          <w:i w:val="false"/>
          <w:color w:val="000000"/>
          <w:sz w:val="28"/>
        </w:rPr>
        <w:t>, общекультурн</w:t>
      </w:r>
      <w:r>
        <w:rPr>
          <w:rFonts w:ascii="Times New Roman" w:hAnsi="Times New Roman"/>
          <w:b w:val="false"/>
          <w:i w:val="false"/>
          <w:color w:val="000000"/>
          <w:sz w:val="28"/>
        </w:rPr>
        <w:t>ая</w:t>
      </w:r>
      <w:r>
        <w:rPr>
          <w:rFonts w:ascii="Times New Roman" w:hAnsi="Times New Roman"/>
          <w:b w:val="false"/>
          <w:i w:val="false"/>
          <w:color w:val="000000"/>
          <w:sz w:val="28"/>
        </w:rPr>
        <w:t>, учебно-познавательн</w:t>
      </w:r>
      <w:r>
        <w:rPr>
          <w:rFonts w:ascii="Times New Roman" w:hAnsi="Times New Roman"/>
          <w:b w:val="false"/>
          <w:i w:val="false"/>
          <w:color w:val="000000"/>
          <w:sz w:val="28"/>
        </w:rPr>
        <w:t>ая</w:t>
      </w:r>
      <w:r>
        <w:rPr>
          <w:rFonts w:ascii="Times New Roman" w:hAnsi="Times New Roman"/>
          <w:b w:val="false"/>
          <w:i w:val="false"/>
          <w:color w:val="000000"/>
          <w:sz w:val="28"/>
        </w:rPr>
        <w:t>, информационн</w:t>
      </w:r>
      <w:r>
        <w:rPr>
          <w:rFonts w:ascii="Times New Roman" w:hAnsi="Times New Roman"/>
          <w:b w:val="false"/>
          <w:i w:val="false"/>
          <w:color w:val="000000"/>
          <w:sz w:val="28"/>
        </w:rPr>
        <w:t>ая</w:t>
      </w:r>
      <w:r>
        <w:rPr>
          <w:rFonts w:ascii="Times New Roman" w:hAnsi="Times New Roman"/>
          <w:b w:val="false"/>
          <w:i w:val="false"/>
          <w:color w:val="000000"/>
          <w:sz w:val="28"/>
        </w:rPr>
        <w:t>, социально-трудов</w:t>
      </w:r>
      <w:r>
        <w:rPr>
          <w:rFonts w:ascii="Times New Roman" w:hAnsi="Times New Roman"/>
          <w:b w:val="false"/>
          <w:i w:val="false"/>
          <w:color w:val="000000"/>
          <w:sz w:val="28"/>
        </w:rPr>
        <w:t>ая</w:t>
      </w:r>
      <w:r>
        <w:rPr>
          <w:rFonts w:ascii="Times New Roman" w:hAnsi="Times New Roman"/>
          <w:b w:val="false"/>
          <w:i w:val="false"/>
          <w:color w:val="000000"/>
          <w:sz w:val="28"/>
        </w:rPr>
        <w:t xml:space="preserve"> и компетенци</w:t>
      </w:r>
      <w:r>
        <w:rPr>
          <w:rFonts w:ascii="Times New Roman" w:hAnsi="Times New Roman"/>
          <w:b w:val="false"/>
          <w:i w:val="false"/>
          <w:color w:val="000000"/>
          <w:sz w:val="28"/>
        </w:rPr>
        <w:t>я</w:t>
      </w:r>
      <w:r>
        <w:rPr>
          <w:rFonts w:ascii="Times New Roman" w:hAnsi="Times New Roman"/>
          <w:b w:val="false"/>
          <w:i w:val="false"/>
          <w:color w:val="000000"/>
          <w:sz w:val="28"/>
        </w:rPr>
        <w:t xml:space="preserve"> личностного самосовершенствования.</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pPr>
        <w:spacing w:before="0" w:after="0" w:line="264"/>
        <w:ind w:firstLine="600"/>
        <w:jc w:val="both"/>
      </w:pPr>
      <w:r>
        <w:rPr>
          <w:rFonts w:ascii="Times New Roman" w:hAnsi="Times New Roman"/>
          <w:b w:val="false"/>
          <w:i w:val="false"/>
          <w:color w:val="000000"/>
          <w:sz w:val="28"/>
        </w:rPr>
        <w:t>‌</w:t>
      </w:r>
      <w:bookmarkStart w:name="c745326a-084d-471e-846d-1c67446acf05" w:id="7"/>
      <w:r>
        <w:rPr>
          <w:rFonts w:ascii="Times New Roman" w:hAnsi="Times New Roman"/>
          <w:b w:val="false"/>
          <w:i w:val="false"/>
          <w:color w:val="000000"/>
          <w:sz w:val="28"/>
        </w:rPr>
        <w:t>На изучение иностранного (немецкого) языка уровне основного общего образования отводится 680 часов: в 5 классе – 136 часа (4 часа в неделю), в 6 классе – 136 часа (4 часа неделю), в 7 классе – 136 часа (4 часа в неделю), в 8 классе –136 часа (4 часа в неделю), в 9 классе – 136 часа (4 часа в неделю).</w:t>
      </w:r>
      <w:bookmarkEnd w:id="7"/>
      <w:r>
        <w:rPr>
          <w:rFonts w:ascii="Times New Roman" w:hAnsi="Times New Roman"/>
          <w:b w:val="false"/>
          <w:i w:val="false"/>
          <w:color w:val="000000"/>
          <w:sz w:val="28"/>
        </w:rPr>
        <w:t>‌</w:t>
      </w:r>
    </w:p>
    <w:bookmarkStart w:name="block-8866293" w:id="8"/>
    <w:p>
      <w:pPr>
        <w:sectPr>
          <w:pgSz w:w="11906" w:h="16383" w:orient="portrait"/>
        </w:sectPr>
      </w:pPr>
    </w:p>
    <w:bookmarkEnd w:id="8"/>
    <w:bookmarkEnd w:id="6"/>
    <w:bookmarkStart w:name="block-8866294" w:id="9"/>
    <w:p>
      <w:pPr>
        <w:spacing w:before="0" w:after="0" w:line="264"/>
        <w:ind w:firstLine="600"/>
        <w:jc w:val="both"/>
      </w:pPr>
      <w:r>
        <w:rPr>
          <w:rFonts w:ascii="Times New Roman" w:hAnsi="Times New Roman"/>
          <w:b/>
          <w:i w:val="false"/>
          <w:color w:val="000000"/>
          <w:sz w:val="28"/>
        </w:rPr>
        <w:t>СОДЕРЖАНИЕ ОБУЧЕНИЯ</w:t>
      </w:r>
    </w:p>
    <w:p>
      <w:pPr>
        <w:spacing w:before="0" w:after="0" w:line="264"/>
        <w:ind w:firstLine="600"/>
        <w:jc w:val="both"/>
      </w:pPr>
      <w:r>
        <w:rPr>
          <w:rFonts w:ascii="Times New Roman" w:hAnsi="Times New Roman"/>
          <w:b/>
          <w:i w:val="false"/>
          <w:color w:val="000000"/>
          <w:sz w:val="28"/>
        </w:rPr>
        <w:t>5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Моя семья. Мои друзья. Семейные праздники: день рождения, Новый год.</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 Досуг и увлечения (хобби) современного подростка (чтение, кино,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здоровое питание.</w:t>
      </w:r>
    </w:p>
    <w:p>
      <w:pPr>
        <w:spacing w:before="0" w:after="0" w:line="264"/>
        <w:ind w:firstLine="600"/>
        <w:jc w:val="both"/>
      </w:pPr>
      <w:r>
        <w:rPr>
          <w:rFonts w:ascii="Times New Roman" w:hAnsi="Times New Roman"/>
          <w:b w:val="false"/>
          <w:i w:val="false"/>
          <w:color w:val="000000"/>
          <w:sz w:val="28"/>
        </w:rPr>
        <w:t>Покупки: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Природа: дикие и домашние животные. Погода.</w:t>
      </w:r>
    </w:p>
    <w:p>
      <w:pPr>
        <w:spacing w:before="0" w:after="0" w:line="264"/>
        <w:ind w:firstLine="600"/>
        <w:jc w:val="both"/>
      </w:pPr>
      <w:r>
        <w:rPr>
          <w:rFonts w:ascii="Times New Roman" w:hAnsi="Times New Roman"/>
          <w:b w:val="false"/>
          <w:i w:val="false"/>
          <w:color w:val="000000"/>
          <w:sz w:val="28"/>
        </w:rPr>
        <w:t>Родной город (село).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spacing w:before="0" w:after="0" w:line="264"/>
        <w:ind w:firstLine="600"/>
        <w:jc w:val="both"/>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или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pPr>
        <w:spacing w:before="0" w:after="0" w:line="264"/>
        <w:ind w:firstLine="600"/>
        <w:jc w:val="both"/>
      </w:pPr>
      <w:r>
        <w:rPr>
          <w:rFonts w:ascii="Times New Roman" w:hAnsi="Times New Roman"/>
          <w:b w:val="false"/>
          <w:i w:val="false"/>
          <w:color w:val="000000"/>
          <w:sz w:val="28"/>
        </w:rPr>
        <w:t>Объём монологического высказывания – 5–6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Развитие коммуникативных умений аудирования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180–200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написание коротких поздравлений с праздниками (с Новым годом, Рождеством, днём рождения);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90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 -er (der Lehrer), -ler (der Sportler), -in (die Lehrerin), -chen (das Tischchen);</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суффиксов -ig (sonnig), -lich (freundlich);</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-zehn, -zig, -te, -ste (fünfzehn, fünfzig, fünfte, fünfzigste);</w:t>
      </w:r>
    </w:p>
    <w:p>
      <w:pPr>
        <w:spacing w:before="0" w:after="0" w:line="264"/>
        <w:ind w:firstLine="600"/>
        <w:jc w:val="both"/>
      </w:pPr>
      <w:r>
        <w:rPr>
          <w:rFonts w:ascii="Times New Roman" w:hAnsi="Times New Roman"/>
          <w:b w:val="false"/>
          <w:i w:val="false"/>
          <w:color w:val="000000"/>
          <w:sz w:val="28"/>
        </w:rPr>
        <w:t>словосложение: образование сложных существительных путём соединения основ существительных (das Klassenzimmer).</w:t>
      </w:r>
    </w:p>
    <w:p>
      <w:pPr>
        <w:spacing w:before="0" w:after="0" w:line="264"/>
        <w:ind w:firstLine="600"/>
        <w:jc w:val="both"/>
      </w:pPr>
      <w:r>
        <w:rPr>
          <w:rFonts w:ascii="Times New Roman" w:hAnsi="Times New Roman"/>
          <w:b w:val="false"/>
          <w:i w:val="false"/>
          <w:color w:val="000000"/>
          <w:sz w:val="28"/>
        </w:rPr>
        <w:t>Синонимы.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с простым (Er liest.) и составным глагольным сказуемым (Er kann lesen.), с составным именным сказуемым (Der Tisch ist blau.), в том числе с дополнениями в дательном и винительном падежах (Er liest ein Buch. Sie hilft der Mutter.).</w:t>
      </w:r>
    </w:p>
    <w:p>
      <w:pPr>
        <w:spacing w:before="0" w:after="0" w:line="264"/>
        <w:ind w:firstLine="600"/>
        <w:jc w:val="both"/>
      </w:pPr>
      <w:r>
        <w:rPr>
          <w:rFonts w:ascii="Times New Roman" w:hAnsi="Times New Roman"/>
          <w:b w:val="false"/>
          <w:i w:val="false"/>
          <w:color w:val="000000"/>
          <w:sz w:val="28"/>
        </w:rPr>
        <w:t>Побудительные предложения, в том числе в отрицательной форме (Schreib den Satz! Öffne die Tür nicht!).</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Futur I.</w:t>
      </w:r>
    </w:p>
    <w:p>
      <w:pPr>
        <w:spacing w:before="0" w:after="0" w:line="264"/>
        <w:ind w:firstLine="600"/>
        <w:jc w:val="both"/>
      </w:pPr>
      <w:r>
        <w:rPr>
          <w:rFonts w:ascii="Times New Roman" w:hAnsi="Times New Roman"/>
          <w:b w:val="false"/>
          <w:i w:val="false"/>
          <w:color w:val="000000"/>
          <w:sz w:val="28"/>
        </w:rPr>
        <w:t>Модальный глагол dürfen (в Präsens).</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сравнения, образованные по правилу и исключения (schön – schöner – am schönsten/der, die, das schönste, gut – besser – am besten/der, die, das beste).</w:t>
      </w:r>
    </w:p>
    <w:p>
      <w:pPr>
        <w:spacing w:before="0" w:after="0" w:line="264"/>
        <w:ind w:firstLine="600"/>
        <w:jc w:val="both"/>
      </w:pPr>
      <w:r>
        <w:rPr>
          <w:rFonts w:ascii="Times New Roman" w:hAnsi="Times New Roman"/>
          <w:b w:val="false"/>
          <w:i w:val="false"/>
          <w:color w:val="000000"/>
          <w:sz w:val="28"/>
        </w:rPr>
        <w:t>Указательные местоимения (jener).</w:t>
      </w:r>
    </w:p>
    <w:p>
      <w:pPr>
        <w:spacing w:before="0" w:after="0" w:line="264"/>
        <w:ind w:firstLine="600"/>
        <w:jc w:val="both"/>
      </w:pPr>
      <w:r>
        <w:rPr>
          <w:rFonts w:ascii="Times New Roman" w:hAnsi="Times New Roman"/>
          <w:b w:val="false"/>
          <w:i w:val="false"/>
          <w:color w:val="000000"/>
          <w:sz w:val="28"/>
        </w:rPr>
        <w:t>Вопросительные местоимения (wer, was, wohin, wo, warum).</w:t>
      </w:r>
    </w:p>
    <w:p>
      <w:pPr>
        <w:spacing w:before="0" w:after="0" w:line="264"/>
        <w:ind w:firstLine="600"/>
        <w:jc w:val="both"/>
      </w:pPr>
      <w:r>
        <w:rPr>
          <w:rFonts w:ascii="Times New Roman" w:hAnsi="Times New Roman"/>
          <w:b w:val="false"/>
          <w:i w:val="false"/>
          <w:color w:val="000000"/>
          <w:sz w:val="28"/>
        </w:rPr>
        <w:t>Количественные и порядковые числительные (до 100).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pPr>
        <w:spacing w:before="0" w:after="0" w:line="264"/>
        <w:ind w:firstLine="600"/>
        <w:jc w:val="both"/>
      </w:pPr>
      <w:r>
        <w:rPr>
          <w:rFonts w:ascii="Times New Roman" w:hAnsi="Times New Roman"/>
          <w:b w:val="false"/>
          <w:i w:val="false"/>
          <w:color w:val="000000"/>
          <w:sz w:val="28"/>
        </w:rPr>
        <w:t>Формирование умений:</w:t>
      </w:r>
    </w:p>
    <w:p>
      <w:pPr>
        <w:spacing w:before="0" w:after="0" w:line="264"/>
        <w:ind w:firstLine="600"/>
        <w:jc w:val="both"/>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немецком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i w:val="false"/>
          <w:color w:val="000000"/>
          <w:sz w:val="28"/>
        </w:rPr>
        <w:t>6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w:t>
      </w:r>
    </w:p>
    <w:p>
      <w:pPr>
        <w:spacing w:before="0" w:after="0" w:line="264"/>
        <w:ind w:firstLine="600"/>
        <w:jc w:val="both"/>
      </w:pPr>
      <w:r>
        <w:rPr>
          <w:rFonts w:ascii="Times New Roman" w:hAnsi="Times New Roman"/>
          <w:b w:val="false"/>
          <w:i w:val="false"/>
          <w:color w:val="000000"/>
          <w:sz w:val="28"/>
        </w:rPr>
        <w:t xml:space="preserve">Внешность и характер человека (литературного персонажа). </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 кино, театр,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любимый предмет, правила поведения в школе.</w:t>
      </w:r>
    </w:p>
    <w:p>
      <w:pPr>
        <w:spacing w:before="0" w:after="0" w:line="264"/>
        <w:ind w:firstLine="600"/>
        <w:jc w:val="both"/>
      </w:pPr>
      <w:r>
        <w:rPr>
          <w:rFonts w:ascii="Times New Roman" w:hAnsi="Times New Roman"/>
          <w:b w:val="false"/>
          <w:i w:val="false"/>
          <w:color w:val="000000"/>
          <w:sz w:val="28"/>
        </w:rPr>
        <w:t>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 xml:space="preserve">Каникулы в различное время года. Виды отдыха. </w:t>
      </w:r>
    </w:p>
    <w:p>
      <w:pPr>
        <w:spacing w:before="0" w:after="0" w:line="264"/>
        <w:ind w:firstLine="600"/>
        <w:jc w:val="both"/>
      </w:pPr>
      <w:r>
        <w:rPr>
          <w:rFonts w:ascii="Times New Roman" w:hAnsi="Times New Roman"/>
          <w:b w:val="false"/>
          <w:i w:val="false"/>
          <w:color w:val="000000"/>
          <w:sz w:val="28"/>
        </w:rPr>
        <w:t>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или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pPr>
        <w:spacing w:before="0" w:after="0" w:line="264"/>
        <w:ind w:firstLine="600"/>
        <w:jc w:val="both"/>
      </w:pPr>
      <w:r>
        <w:rPr>
          <w:rFonts w:ascii="Times New Roman" w:hAnsi="Times New Roman"/>
          <w:b w:val="false"/>
          <w:i w:val="false"/>
          <w:color w:val="000000"/>
          <w:sz w:val="28"/>
        </w:rPr>
        <w:t>Объём монологического высказывания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250–300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95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 -keit, (die Möglichkeit), -heit (die Schönheit), -ung (die Erzählung);</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суффикса -isch (dramatisch);</w:t>
      </w:r>
    </w:p>
    <w:p>
      <w:pPr>
        <w:spacing w:before="0" w:after="0" w:line="264"/>
        <w:ind w:firstLine="600"/>
        <w:jc w:val="both"/>
      </w:pPr>
      <w:r>
        <w:rPr>
          <w:rFonts w:ascii="Times New Roman" w:hAnsi="Times New Roman"/>
          <w:b w:val="false"/>
          <w:i w:val="false"/>
          <w:color w:val="000000"/>
          <w:sz w:val="28"/>
        </w:rPr>
        <w:t>образование имён прилагательных и наречий при помощи отрицательного префикса un-;</w:t>
      </w:r>
    </w:p>
    <w:p>
      <w:pPr>
        <w:spacing w:before="0" w:after="0" w:line="264"/>
        <w:ind w:firstLine="600"/>
        <w:jc w:val="both"/>
      </w:pPr>
      <w:r>
        <w:rPr>
          <w:rFonts w:ascii="Times New Roman" w:hAnsi="Times New Roman"/>
          <w:b w:val="false"/>
          <w:i w:val="false"/>
          <w:color w:val="000000"/>
          <w:sz w:val="28"/>
        </w:rPr>
        <w:t>конверсия: образование имён существительных от глагола (das Lesen);</w:t>
      </w:r>
    </w:p>
    <w:p>
      <w:pPr>
        <w:spacing w:before="0" w:after="0" w:line="264"/>
        <w:ind w:firstLine="600"/>
        <w:jc w:val="both"/>
      </w:pPr>
      <w:r>
        <w:rPr>
          <w:rFonts w:ascii="Times New Roman" w:hAnsi="Times New Roman"/>
          <w:b w:val="false"/>
          <w:i w:val="false"/>
          <w:color w:val="000000"/>
          <w:sz w:val="28"/>
        </w:rPr>
        <w:t>словосложение: образование сложных существительных путём соединения глагола и существительного (der Schreibtisch).</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Сложносочинённые предложения с союзом denn.</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Präteritum.</w:t>
      </w:r>
    </w:p>
    <w:p>
      <w:pPr>
        <w:spacing w:before="0" w:after="0" w:line="264"/>
        <w:ind w:firstLine="600"/>
        <w:jc w:val="both"/>
      </w:pPr>
      <w:r>
        <w:rPr>
          <w:rFonts w:ascii="Times New Roman" w:hAnsi="Times New Roman"/>
          <w:b w:val="false"/>
          <w:i w:val="false"/>
          <w:color w:val="000000"/>
          <w:sz w:val="28"/>
        </w:rPr>
        <w:t>Глаголы с отделяемыми и неотделяемыми приставками. Глаголы с возвратным местоимением sich.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sitzen – setzen, liegen – legen, stehen – stellen, hängen.</w:t>
      </w:r>
    </w:p>
    <w:p>
      <w:pPr>
        <w:spacing w:before="0" w:after="0" w:line="264"/>
        <w:ind w:firstLine="600"/>
        <w:jc w:val="both"/>
      </w:pPr>
      <w:r>
        <w:rPr>
          <w:rFonts w:ascii="Times New Roman" w:hAnsi="Times New Roman"/>
          <w:b w:val="false"/>
          <w:i w:val="false"/>
          <w:color w:val="000000"/>
          <w:sz w:val="28"/>
        </w:rPr>
        <w:t>Модальный глагол sollen (в Präsens).</w:t>
      </w:r>
    </w:p>
    <w:p>
      <w:pPr>
        <w:spacing w:before="0" w:after="0" w:line="264"/>
        <w:ind w:firstLine="600"/>
        <w:jc w:val="both"/>
      </w:pPr>
      <w:r>
        <w:rPr>
          <w:rFonts w:ascii="Times New Roman" w:hAnsi="Times New Roman"/>
          <w:b w:val="false"/>
          <w:i w:val="false"/>
          <w:color w:val="000000"/>
          <w:sz w:val="28"/>
        </w:rPr>
        <w:t>Склонение имён существительных в единственном и множественном числе в родительном падеже.</w:t>
      </w:r>
    </w:p>
    <w:p>
      <w:pPr>
        <w:spacing w:before="0" w:after="0" w:line="264"/>
        <w:ind w:firstLine="600"/>
        <w:jc w:val="both"/>
      </w:pPr>
      <w:r>
        <w:rPr>
          <w:rFonts w:ascii="Times New Roman" w:hAnsi="Times New Roman"/>
          <w:b w:val="false"/>
          <w:i w:val="false"/>
          <w:color w:val="000000"/>
          <w:sz w:val="28"/>
        </w:rPr>
        <w:t>Личные местоимения в винительном и дательном падежах (в некоторых речевых образцах).</w:t>
      </w:r>
    </w:p>
    <w:p>
      <w:pPr>
        <w:spacing w:before="0" w:after="0" w:line="264"/>
        <w:ind w:firstLine="600"/>
        <w:jc w:val="both"/>
      </w:pPr>
      <w:r>
        <w:rPr>
          <w:rFonts w:ascii="Times New Roman" w:hAnsi="Times New Roman"/>
          <w:b w:val="false"/>
          <w:i w:val="false"/>
          <w:color w:val="000000"/>
          <w:sz w:val="28"/>
        </w:rPr>
        <w:t>Вопросительное местоимение (welch-).</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val="false"/>
          <w:i w:val="false"/>
          <w:color w:val="000000"/>
          <w:sz w:val="28"/>
        </w:rPr>
        <w:t>Предлоги, требующие дательного падежа при ответе на вопрос Wo? и винительного при ответе на вопрос Wohin?</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немецком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spacing w:before="0" w:after="0" w:line="264"/>
        <w:ind w:firstLine="600"/>
        <w:jc w:val="both"/>
      </w:pPr>
      <w:r>
        <w:rPr>
          <w:rFonts w:ascii="Times New Roman" w:hAnsi="Times New Roman"/>
          <w:b w:val="false"/>
          <w:i w:val="false"/>
          <w:color w:val="000000"/>
          <w:sz w:val="28"/>
        </w:rPr>
        <w:t xml:space="preserve">Внешность и характер человека (литературного персонажа). </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любимый предмет, правила поведения в школе.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Проблемы экологии.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журналы,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pPr>
        <w:spacing w:before="0" w:after="0" w:line="264"/>
        <w:ind w:firstLine="600"/>
        <w:jc w:val="both"/>
      </w:pPr>
      <w:r>
        <w:rPr>
          <w:rFonts w:ascii="Times New Roman" w:hAnsi="Times New Roman"/>
          <w:b w:val="false"/>
          <w:i w:val="false"/>
          <w:color w:val="000000"/>
          <w:sz w:val="28"/>
        </w:rPr>
        <w:t>Объём диалога –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или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Объём текста (текстов) для чтения – до 350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before="0" w:after="0" w:line="264"/>
        <w:ind w:firstLine="600"/>
        <w:jc w:val="both"/>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100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глаголов при помощи суффикса -ieren (interessieren);</w:t>
      </w:r>
    </w:p>
    <w:p>
      <w:pPr>
        <w:spacing w:before="0" w:after="0" w:line="264"/>
        <w:ind w:firstLine="600"/>
        <w:jc w:val="both"/>
      </w:pPr>
      <w:r>
        <w:rPr>
          <w:rFonts w:ascii="Times New Roman" w:hAnsi="Times New Roman"/>
          <w:b w:val="false"/>
          <w:i w:val="false"/>
          <w:color w:val="000000"/>
          <w:sz w:val="28"/>
        </w:rPr>
        <w:t>образование имен существительных при помощи суффиксов -schaft (die Freundschaft), -tion (die Organisation), префикса un- (das Unglück);</w:t>
      </w:r>
    </w:p>
    <w:p>
      <w:pPr>
        <w:spacing w:before="0" w:after="0" w:line="264"/>
        <w:ind w:firstLine="600"/>
        <w:jc w:val="both"/>
      </w:pPr>
      <w:r>
        <w:rPr>
          <w:rFonts w:ascii="Times New Roman" w:hAnsi="Times New Roman"/>
          <w:b w:val="false"/>
          <w:i w:val="false"/>
          <w:color w:val="000000"/>
          <w:sz w:val="28"/>
        </w:rPr>
        <w:t>конверсия: имён существительных от прилагательных (das Grün);</w:t>
      </w:r>
    </w:p>
    <w:p>
      <w:pPr>
        <w:spacing w:before="0" w:after="0" w:line="264"/>
        <w:ind w:firstLine="600"/>
        <w:jc w:val="both"/>
      </w:pPr>
      <w:r>
        <w:rPr>
          <w:rFonts w:ascii="Times New Roman" w:hAnsi="Times New Roman"/>
          <w:b w:val="false"/>
          <w:i w:val="false"/>
          <w:color w:val="000000"/>
          <w:sz w:val="28"/>
        </w:rPr>
        <w:t>словосложение: образование сложных существительных путём соединения прилагательного и существительного (die Kleinstadt).</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(zuerst, denn, zum Schluss usw).</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Сложносочинённые предложения с наречием darum.</w:t>
      </w:r>
    </w:p>
    <w:p>
      <w:pPr>
        <w:spacing w:before="0" w:after="0" w:line="264"/>
        <w:ind w:firstLine="600"/>
        <w:jc w:val="both"/>
      </w:pPr>
      <w:r>
        <w:rPr>
          <w:rFonts w:ascii="Times New Roman" w:hAnsi="Times New Roman"/>
          <w:b w:val="false"/>
          <w:i w:val="false"/>
          <w:color w:val="000000"/>
          <w:sz w:val="28"/>
        </w:rPr>
        <w:t>Сложноподчинённые предложения: дополнительные (с союзом dass), причины (с союзом weil), условия (с союзом wenn).</w:t>
      </w:r>
    </w:p>
    <w:p>
      <w:pPr>
        <w:spacing w:before="0" w:after="0" w:line="264"/>
        <w:ind w:firstLine="600"/>
        <w:jc w:val="both"/>
      </w:pPr>
      <w:r>
        <w:rPr>
          <w:rFonts w:ascii="Times New Roman" w:hAnsi="Times New Roman"/>
          <w:b w:val="false"/>
          <w:i w:val="false"/>
          <w:color w:val="000000"/>
          <w:sz w:val="28"/>
        </w:rPr>
        <w:t>Предложения с глаголами, требующими употребления после них частицы zu и инфинитива.</w:t>
      </w:r>
    </w:p>
    <w:p>
      <w:pPr>
        <w:spacing w:before="0" w:after="0" w:line="264"/>
        <w:ind w:firstLine="600"/>
        <w:jc w:val="both"/>
      </w:pPr>
      <w:r>
        <w:rPr>
          <w:rFonts w:ascii="Times New Roman" w:hAnsi="Times New Roman"/>
          <w:b w:val="false"/>
          <w:i w:val="false"/>
          <w:color w:val="000000"/>
          <w:sz w:val="28"/>
        </w:rPr>
        <w:t>Предложения с неопределённо-личным местоимением man, в том числе с модальными глаголами (Man spricht Deutsch. Man darf hier Ball spielen.).</w:t>
      </w:r>
    </w:p>
    <w:p>
      <w:pPr>
        <w:spacing w:before="0" w:after="0" w:line="264"/>
        <w:ind w:firstLine="600"/>
        <w:jc w:val="both"/>
      </w:pPr>
      <w:r>
        <w:rPr>
          <w:rFonts w:ascii="Times New Roman" w:hAnsi="Times New Roman"/>
          <w:b w:val="false"/>
          <w:i w:val="false"/>
          <w:color w:val="000000"/>
          <w:sz w:val="28"/>
        </w:rPr>
        <w:t xml:space="preserve">Модальные глаголы в Präteritum. </w:t>
      </w:r>
    </w:p>
    <w:p>
      <w:pPr>
        <w:spacing w:before="0" w:after="0" w:line="264"/>
        <w:ind w:firstLine="600"/>
        <w:jc w:val="both"/>
      </w:pPr>
      <w:r>
        <w:rPr>
          <w:rFonts w:ascii="Times New Roman" w:hAnsi="Times New Roman"/>
          <w:b w:val="false"/>
          <w:i w:val="false"/>
          <w:color w:val="000000"/>
          <w:sz w:val="28"/>
        </w:rPr>
        <w:t>Oтрицания kein, nicht, doch.</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(до 1 000 000).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немецком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Переспрашивание, просьба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флора и фауна. Климат, погода.</w:t>
      </w:r>
    </w:p>
    <w:p>
      <w:pPr>
        <w:spacing w:before="0" w:after="0" w:line="264"/>
        <w:ind w:firstLine="600"/>
        <w:jc w:val="both"/>
      </w:pPr>
      <w:r>
        <w:rPr>
          <w:rFonts w:ascii="Times New Roman" w:hAnsi="Times New Roman"/>
          <w:b w:val="false"/>
          <w:i w:val="false"/>
          <w:color w:val="000000"/>
          <w:sz w:val="28"/>
        </w:rPr>
        <w:t>Условия проживания в городской (сельской) местности.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художники, музыканты.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или сообщение;</w:t>
      </w:r>
    </w:p>
    <w:p>
      <w:pPr>
        <w:spacing w:before="0" w:after="0" w:line="264"/>
        <w:ind w:firstLine="600"/>
        <w:jc w:val="both"/>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 (текстов) для чтения – 350–500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суффикса -ik (Grammatik);</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суффикса -los (geschmacklos);</w:t>
      </w:r>
    </w:p>
    <w:p>
      <w:pPr>
        <w:spacing w:before="0" w:after="0" w:line="264"/>
        <w:ind w:firstLine="600"/>
        <w:jc w:val="both"/>
      </w:pPr>
      <w:r>
        <w:rPr>
          <w:rFonts w:ascii="Times New Roman" w:hAnsi="Times New Roman"/>
          <w:b w:val="false"/>
          <w:i w:val="false"/>
          <w:color w:val="000000"/>
          <w:sz w:val="28"/>
        </w:rPr>
        <w:t>словосложение: образование сложных прилагательных путём соединения двух прилагательных (dunkelblau).</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(zuerst, denn, zum Schluss usw.).</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Сложноподчинённые предложения времени с союзами wenn, als.</w:t>
      </w:r>
    </w:p>
    <w:p>
      <w:pPr>
        <w:spacing w:before="0" w:after="0" w:line="264"/>
        <w:ind w:firstLine="600"/>
        <w:jc w:val="both"/>
      </w:pPr>
      <w:r>
        <w:rPr>
          <w:rFonts w:ascii="Times New Roman" w:hAnsi="Times New Roman"/>
          <w:b w:val="false"/>
          <w:i w:val="false"/>
          <w:color w:val="000000"/>
          <w:sz w:val="28"/>
        </w:rPr>
        <w:t>Глаголы в видовременных формах страдательного наклонения (Präsens, Präteritum).</w:t>
      </w:r>
    </w:p>
    <w:p>
      <w:pPr>
        <w:spacing w:before="0" w:after="0" w:line="264"/>
        <w:ind w:firstLine="600"/>
        <w:jc w:val="both"/>
      </w:pPr>
      <w:r>
        <w:rPr>
          <w:rFonts w:ascii="Times New Roman" w:hAnsi="Times New Roman"/>
          <w:b w:val="false"/>
          <w:i w:val="false"/>
          <w:color w:val="000000"/>
          <w:sz w:val="28"/>
        </w:rPr>
        <w:t>Наиболее распространённые глаголы с управлением и местоимённые наречия.</w:t>
      </w:r>
    </w:p>
    <w:p>
      <w:pPr>
        <w:spacing w:before="0" w:after="0" w:line="264"/>
        <w:ind w:firstLine="600"/>
        <w:jc w:val="both"/>
      </w:pPr>
      <w:r>
        <w:rPr>
          <w:rFonts w:ascii="Times New Roman" w:hAnsi="Times New Roman"/>
          <w:b w:val="false"/>
          <w:i w:val="false"/>
          <w:color w:val="000000"/>
          <w:sz w:val="28"/>
        </w:rPr>
        <w:t>Склонение прилагательных.</w:t>
      </w:r>
    </w:p>
    <w:p>
      <w:pPr>
        <w:spacing w:before="0" w:after="0" w:line="264"/>
        <w:ind w:firstLine="600"/>
        <w:jc w:val="both"/>
      </w:pPr>
      <w:r>
        <w:rPr>
          <w:rFonts w:ascii="Times New Roman" w:hAnsi="Times New Roman"/>
          <w:b w:val="false"/>
          <w:i w:val="false"/>
          <w:color w:val="000000"/>
          <w:sz w:val="28"/>
        </w:rPr>
        <w:t xml:space="preserve">Предлоги, используемые с дательным падежом. </w:t>
      </w:r>
    </w:p>
    <w:p>
      <w:pPr>
        <w:spacing w:before="0" w:after="0" w:line="264"/>
        <w:ind w:firstLine="600"/>
        <w:jc w:val="both"/>
      </w:pPr>
      <w:r>
        <w:rPr>
          <w:rFonts w:ascii="Times New Roman" w:hAnsi="Times New Roman"/>
          <w:b w:val="false"/>
          <w:i w:val="false"/>
          <w:color w:val="000000"/>
          <w:sz w:val="28"/>
        </w:rPr>
        <w:t>Предлоги, используемые с винительным падежом.</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значения незнакомых слов.</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Конфликты и их решения.</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pPr>
        <w:spacing w:before="0" w:after="0" w:line="264"/>
        <w:ind w:firstLine="600"/>
        <w:jc w:val="both"/>
      </w:pPr>
      <w:r>
        <w:rPr>
          <w:rFonts w:ascii="Times New Roman" w:hAnsi="Times New Roman"/>
          <w:b w:val="false"/>
          <w:i w:val="false"/>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 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 xml:space="preserve">повествование или 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 (текстов) для чтения – 500–600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pPr>
        <w:spacing w:before="0" w:after="0" w:line="264"/>
        <w:ind w:firstLine="600"/>
        <w:jc w:val="both"/>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spacing w:before="0" w:after="0" w:line="264"/>
        <w:ind w:firstLine="600"/>
        <w:jc w:val="both"/>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 xml:space="preserve">Выражение модального значения, чувства и эмоции. </w:t>
      </w:r>
    </w:p>
    <w:p>
      <w:pPr>
        <w:spacing w:before="0" w:after="0" w:line="264"/>
        <w:ind w:firstLine="600"/>
        <w:jc w:val="both"/>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 -ie (die Biologie), -um (das Museum);</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 -sam (erholsam), -bar (lesbar);</w:t>
      </w:r>
    </w:p>
    <w:p>
      <w:pPr>
        <w:spacing w:before="0" w:after="0" w:line="264"/>
        <w:ind w:firstLine="600"/>
        <w:jc w:val="both"/>
      </w:pPr>
      <w:r>
        <w:rPr>
          <w:rFonts w:ascii="Times New Roman" w:hAnsi="Times New Roman"/>
          <w:b w:val="false"/>
          <w:i w:val="false"/>
          <w:color w:val="000000"/>
          <w:sz w:val="28"/>
        </w:rPr>
        <w:t>Многозначность лексических единиц. Синонимы. Антонимы.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(zuerst, denn, zum Schluss usw).</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Сложносочинённые предложения с наречием deshalb.</w:t>
      </w:r>
    </w:p>
    <w:p>
      <w:pPr>
        <w:spacing w:before="0" w:after="0" w:line="264"/>
        <w:ind w:firstLine="600"/>
        <w:jc w:val="both"/>
      </w:pPr>
      <w:r>
        <w:rPr>
          <w:rFonts w:ascii="Times New Roman" w:hAnsi="Times New Roman"/>
          <w:b w:val="false"/>
          <w:i w:val="false"/>
          <w:color w:val="000000"/>
          <w:sz w:val="28"/>
        </w:rPr>
        <w:t>Сложноподчинённые предложения: времени с союзом nachdem, цели с союзом damit.</w:t>
      </w:r>
    </w:p>
    <w:p>
      <w:pPr>
        <w:spacing w:before="0" w:after="0" w:line="264"/>
        <w:ind w:firstLine="600"/>
        <w:jc w:val="both"/>
      </w:pPr>
      <w:r>
        <w:rPr>
          <w:rFonts w:ascii="Times New Roman" w:hAnsi="Times New Roman"/>
          <w:b w:val="false"/>
          <w:i w:val="false"/>
          <w:color w:val="000000"/>
          <w:sz w:val="28"/>
        </w:rPr>
        <w:t>Формы сослагательного наклонения от глаголов haben, sein, werden, können, mögen, сочетание würde + Infinitiv.</w:t>
      </w:r>
    </w:p>
    <w:p>
      <w:pPr>
        <w:spacing w:before="0" w:after="0" w:line="264"/>
        <w:ind w:firstLine="600"/>
        <w:jc w:val="both"/>
      </w:pPr>
      <w:r>
        <w:rPr>
          <w:rFonts w:ascii="Times New Roman" w:hAnsi="Times New Roman"/>
          <w:b w:val="false"/>
          <w:i/>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before="0" w:after="0" w:line="264"/>
        <w:ind w:firstLine="600"/>
        <w:jc w:val="both"/>
      </w:pPr>
      <w:r>
        <w:rPr>
          <w:rFonts w:ascii="Times New Roman" w:hAnsi="Times New Roman"/>
          <w:b w:val="false"/>
          <w:i w:val="false"/>
          <w:color w:val="000000"/>
          <w:sz w:val="28"/>
        </w:rPr>
        <w:t>Формирование элементарного представления о различных вариантах немецкого языка.</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немецком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bookmarkStart w:name="block-8866294" w:id="10"/>
    <w:p>
      <w:pPr>
        <w:sectPr>
          <w:pgSz w:w="11906" w:h="16383" w:orient="portrait"/>
        </w:sectPr>
      </w:pPr>
    </w:p>
    <w:bookmarkEnd w:id="10"/>
    <w:bookmarkEnd w:id="9"/>
    <w:bookmarkStart w:name="block-8866295"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(НЕМЕЦКОМУ) ЯЗЫКУ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spacing w:before="0" w:after="0" w:line="264"/>
        <w:ind w:firstLine="600"/>
        <w:jc w:val="both"/>
      </w:pPr>
      <w:r>
        <w:rPr>
          <w:rFonts w:ascii="Times New Roman" w:hAnsi="Times New Roman"/>
          <w:b w:val="false"/>
          <w:i w:val="false"/>
          <w:color w:val="000000"/>
          <w:sz w:val="28"/>
        </w:rPr>
        <w:t>неприятие любых форм экстремизма, дискриминации, понимание роли различных социальных институтов в жизни человека;</w:t>
      </w:r>
    </w:p>
    <w:p>
      <w:pPr>
        <w:spacing w:before="0" w:after="0" w:line="264"/>
        <w:ind w:firstLine="600"/>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spacing w:before="0" w:after="0" w:line="264"/>
        <w:ind w:firstLine="600"/>
        <w:jc w:val="both"/>
      </w:pPr>
      <w:r>
        <w:rPr>
          <w:rFonts w:ascii="Times New Roman" w:hAnsi="Times New Roman"/>
          <w:b w:val="false"/>
          <w:i w:val="false"/>
          <w:color w:val="000000"/>
          <w:sz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spacing w:before="0" w:after="0" w:line="264"/>
        <w:ind w:firstLine="600"/>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spacing w:before="0" w:after="0" w:line="264"/>
        <w:ind w:firstLine="600"/>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pPr>
        <w:spacing w:before="0" w:after="0" w:line="264"/>
        <w:ind w:firstLine="600"/>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w:t>
      </w:r>
    </w:p>
    <w:p>
      <w:pPr>
        <w:spacing w:before="0" w:after="0" w:line="264"/>
        <w:ind w:firstLine="600"/>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000000"/>
          <w:sz w:val="28"/>
        </w:rPr>
        <w:t>соблюдение правил безопасности, в том числе навыков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умение принимать себя и других, не осуждая;</w:t>
      </w:r>
    </w:p>
    <w:p>
      <w:pPr>
        <w:spacing w:before="0" w:after="0" w:line="264"/>
        <w:ind w:firstLine="600"/>
        <w:jc w:val="both"/>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spacing w:before="0" w:after="0" w:line="264"/>
        <w:ind w:firstLine="600"/>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организации, </w:t>
      </w:r>
      <w:r>
        <w:rPr>
          <w:rFonts w:ascii="Times New Roman" w:hAnsi="Times New Roman"/>
          <w:b w:val="false"/>
          <w:i w:val="false"/>
          <w:color w:val="000000"/>
          <w:sz w:val="28"/>
        </w:rPr>
        <w:t>населенного пункта, родного края)</w:t>
      </w:r>
      <w:r>
        <w:rPr>
          <w:rFonts w:ascii="Times New Roman" w:hAnsi="Times New Roman"/>
          <w:b w:val="false"/>
          <w:i w:val="false"/>
          <w:color w:val="000000"/>
          <w:sz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spacing w:before="0" w:after="0" w:line="264"/>
        <w:ind w:firstLine="600"/>
        <w:jc w:val="both"/>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spacing w:before="0" w:after="0" w:line="264"/>
        <w:ind w:firstLine="600"/>
        <w:jc w:val="both"/>
      </w:pPr>
      <w:r>
        <w:rPr>
          <w:rFonts w:ascii="Times New Roman" w:hAnsi="Times New Roman"/>
          <w:b w:val="false"/>
          <w:i w:val="false"/>
          <w:color w:val="000000"/>
          <w:sz w:val="28"/>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среде;</w:t>
      </w:r>
    </w:p>
    <w:p>
      <w:pPr>
        <w:spacing w:before="0" w:after="0" w:line="264"/>
        <w:ind w:firstLine="600"/>
        <w:jc w:val="both"/>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spacing w:before="0" w:after="0" w:line="264"/>
        <w:ind w:firstLine="600"/>
        <w:jc w:val="both"/>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неопределенности,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spacing w:before="0" w:after="0" w:line="264"/>
        <w:ind w:firstLine="600"/>
        <w:jc w:val="both"/>
      </w:pPr>
      <w:r>
        <w:rPr>
          <w:rFonts w:ascii="Times New Roman" w:hAnsi="Times New Roman"/>
          <w:b w:val="false"/>
          <w:i w:val="false"/>
          <w:color w:val="000000"/>
          <w:sz w:val="28"/>
        </w:rPr>
        <w:t>воспринимать стрессовую ситуацию как вызов, требующий контрмер;</w:t>
      </w:r>
    </w:p>
    <w:p>
      <w:pPr>
        <w:spacing w:before="0" w:after="0" w:line="264"/>
        <w:ind w:firstLine="600"/>
        <w:jc w:val="both"/>
      </w:pPr>
      <w:r>
        <w:rPr>
          <w:rFonts w:ascii="Times New Roman" w:hAnsi="Times New Roman"/>
          <w:b w:val="false"/>
          <w:i w:val="false"/>
          <w:color w:val="000000"/>
          <w:sz w:val="28"/>
        </w:rPr>
        <w:t>оценивать ситуацию стресса, корректировать принимаемые решения и действия;</w:t>
      </w:r>
    </w:p>
    <w:p>
      <w:pPr>
        <w:spacing w:before="0" w:after="0" w:line="264"/>
        <w:ind w:firstLine="600"/>
        <w:jc w:val="both"/>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явлений и процессов;</w:t>
      </w:r>
    </w:p>
    <w:p>
      <w:pPr>
        <w:spacing w:before="0" w:after="0" w:line="264"/>
        <w:ind w:firstLine="600"/>
        <w:jc w:val="both"/>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информации, полученной в ходе исследования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 xml:space="preserve">эффективно запоминать и систематизировать информацию. </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познавательных действий обеспечивает сформированность когнитивных навыков у обучающихся.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свою точку зрения в устной и письменной речи;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left="12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обобщать мнения нескольких человек,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pPr>
        <w:spacing w:before="0" w:after="0" w:line="264"/>
        <w:ind w:left="120"/>
        <w:jc w:val="both"/>
      </w:pPr>
      <w:r>
        <w:rPr>
          <w:rFonts w:ascii="Times New Roman" w:hAnsi="Times New Roman"/>
          <w:b/>
          <w:i w:val="false"/>
          <w:color w:val="000000"/>
          <w:sz w:val="28"/>
        </w:rPr>
        <w:t xml:space="preserve">Самоконтроль: </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pPr>
        <w:spacing w:before="0" w:after="0" w:line="264"/>
        <w:ind w:left="120"/>
        <w:jc w:val="both"/>
      </w:pPr>
      <w:r>
        <w:rPr>
          <w:rFonts w:ascii="Times New Roman" w:hAnsi="Times New Roman"/>
          <w:b/>
          <w:i w:val="false"/>
          <w:color w:val="000000"/>
          <w:sz w:val="28"/>
        </w:rPr>
        <w:t xml:space="preserve">Эмоциональный интеллект: </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регулировать способ выражения эмоций.</w:t>
      </w:r>
    </w:p>
    <w:p>
      <w:pPr>
        <w:spacing w:before="0" w:after="0" w:line="264"/>
        <w:ind w:left="12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 xml:space="preserve">осознанно относиться к другому человеку, его мнению; </w:t>
      </w:r>
    </w:p>
    <w:p>
      <w:pPr>
        <w:spacing w:before="0" w:after="0" w:line="264"/>
        <w:ind w:firstLine="600"/>
        <w:jc w:val="both"/>
      </w:pPr>
      <w:r>
        <w:rPr>
          <w:rFonts w:ascii="Times New Roman" w:hAnsi="Times New Roman"/>
          <w:b w:val="false"/>
          <w:i w:val="false"/>
          <w:color w:val="000000"/>
          <w:sz w:val="28"/>
        </w:rPr>
        <w:t xml:space="preserve">признавать свое право на ошибку и такое же право другого; </w:t>
      </w:r>
    </w:p>
    <w:p>
      <w:pPr>
        <w:spacing w:before="0" w:after="0" w:line="264"/>
        <w:ind w:firstLine="600"/>
        <w:jc w:val="both"/>
      </w:pPr>
      <w:r>
        <w:rPr>
          <w:rFonts w:ascii="Times New Roman" w:hAnsi="Times New Roman"/>
          <w:b w:val="false"/>
          <w:i w:val="false"/>
          <w:color w:val="000000"/>
          <w:sz w:val="28"/>
        </w:rPr>
        <w:t xml:space="preserve">принимать себя и других, не осуждая; </w:t>
      </w:r>
    </w:p>
    <w:p>
      <w:pPr>
        <w:spacing w:before="0" w:after="0" w:line="264"/>
        <w:ind w:firstLine="600"/>
        <w:jc w:val="both"/>
      </w:pPr>
      <w:r>
        <w:rPr>
          <w:rFonts w:ascii="Times New Roman" w:hAnsi="Times New Roman"/>
          <w:b w:val="false"/>
          <w:i w:val="false"/>
          <w:color w:val="000000"/>
          <w:sz w:val="28"/>
        </w:rPr>
        <w:t xml:space="preserve">открытость себе и другим; </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писать короткие поздравления с праздниками;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 xml:space="preserve">правильно писать изученные слова; </w:t>
      </w:r>
    </w:p>
    <w:p>
      <w:pPr>
        <w:spacing w:before="0" w:after="0" w:line="264"/>
        <w:ind w:firstLine="600"/>
        <w:jc w:val="both"/>
      </w:pPr>
      <w:r>
        <w:rPr>
          <w:rFonts w:ascii="Times New Roman" w:hAnsi="Times New Roman"/>
          <w:b w:val="false"/>
          <w:i w:val="false"/>
          <w:color w:val="000000"/>
          <w:sz w:val="28"/>
        </w:rPr>
        <w:t xml:space="preserve">использовать точку, вопросительный и восклицательный знаки в конце предложения, запятую при перечислении; </w:t>
      </w:r>
    </w:p>
    <w:p>
      <w:pPr>
        <w:spacing w:before="0" w:after="0" w:line="264"/>
        <w:ind w:firstLine="600"/>
        <w:jc w:val="both"/>
      </w:pPr>
      <w:r>
        <w:rPr>
          <w:rFonts w:ascii="Times New Roman" w:hAnsi="Times New Roman"/>
          <w:b w:val="false"/>
          <w:i w:val="false"/>
          <w:color w:val="000000"/>
          <w:sz w:val="28"/>
        </w:rPr>
        <w:t>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 -ler, -in, -chen, имена прилагательные с суффиксами -ig, -lich, числительные образованные при помощи суффиксов -zehn, -zig, -te, -ste, имена существительные, образованные путём соединения основ существительных (das Klassenzimmer), распознавать и употреблять в устной и письменной речи изученные синонимы и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pPr>
        <w:spacing w:before="0" w:after="0" w:line="264"/>
        <w:ind w:firstLine="600"/>
        <w:jc w:val="both"/>
      </w:pPr>
      <w:r>
        <w:rPr>
          <w:rFonts w:ascii="Times New Roman" w:hAnsi="Times New Roman"/>
          <w:b w:val="false"/>
          <w:i w:val="false"/>
          <w:color w:val="000000"/>
          <w:sz w:val="28"/>
        </w:rPr>
        <w:t>побудительные предложения (в том числе в отрицательной форме);</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Futur I;</w:t>
      </w:r>
    </w:p>
    <w:p>
      <w:pPr>
        <w:spacing w:before="0" w:after="0" w:line="264"/>
        <w:ind w:firstLine="600"/>
        <w:jc w:val="both"/>
      </w:pPr>
      <w:r>
        <w:rPr>
          <w:rFonts w:ascii="Times New Roman" w:hAnsi="Times New Roman"/>
          <w:b w:val="false"/>
          <w:i w:val="false"/>
          <w:color w:val="000000"/>
          <w:sz w:val="28"/>
        </w:rPr>
        <w:t>модальный глагол dürfen (в Präsens);</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сравнения, образованные по правилу и исключения;</w:t>
      </w:r>
    </w:p>
    <w:p>
      <w:pPr>
        <w:spacing w:before="0" w:after="0" w:line="264"/>
        <w:ind w:firstLine="600"/>
        <w:jc w:val="both"/>
      </w:pPr>
      <w:r>
        <w:rPr>
          <w:rFonts w:ascii="Times New Roman" w:hAnsi="Times New Roman"/>
          <w:b w:val="false"/>
          <w:i w:val="false"/>
          <w:color w:val="000000"/>
          <w:sz w:val="28"/>
        </w:rPr>
        <w:t>указательное местоимение jener;</w:t>
      </w:r>
    </w:p>
    <w:p>
      <w:pPr>
        <w:spacing w:before="0" w:after="0" w:line="264"/>
        <w:ind w:firstLine="600"/>
        <w:jc w:val="both"/>
      </w:pPr>
      <w:r>
        <w:rPr>
          <w:rFonts w:ascii="Times New Roman" w:hAnsi="Times New Roman"/>
          <w:b w:val="false"/>
          <w:i w:val="false"/>
          <w:color w:val="000000"/>
          <w:sz w:val="28"/>
        </w:rPr>
        <w:t>вопросительные местоимения (wer, was, wohin, wo, warum);</w:t>
      </w:r>
    </w:p>
    <w:p>
      <w:pPr>
        <w:spacing w:before="0" w:after="0" w:line="264"/>
        <w:ind w:firstLine="600"/>
        <w:jc w:val="both"/>
      </w:pPr>
      <w:r>
        <w:rPr>
          <w:rFonts w:ascii="Times New Roman" w:hAnsi="Times New Roman"/>
          <w:b w:val="false"/>
          <w:i w:val="false"/>
          <w:color w:val="000000"/>
          <w:sz w:val="28"/>
        </w:rPr>
        <w:t>количественные и порядковые числительные (до 100).</w:t>
      </w:r>
    </w:p>
    <w:p>
      <w:pPr>
        <w:spacing w:before="0" w:after="0" w:line="264"/>
        <w:ind w:firstLine="600"/>
        <w:jc w:val="both"/>
      </w:pPr>
      <w:r>
        <w:rPr>
          <w:rFonts w:ascii="Times New Roman" w:hAnsi="Times New Roman"/>
          <w:b w:val="false"/>
          <w:i w:val="false"/>
          <w:color w:val="000000"/>
          <w:sz w:val="28"/>
        </w:rPr>
        <w:t>3) Социокультурные знания и умения:</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правильно оформлять адрес, писать фамилии и имена (свои, родственников и друзей) на немецком языке (в анкете, формуляре);</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страны (стран)у изучаемого языка.</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начальными умениями классифицировать лексические единицы по темам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использовать точку, вопросительный и восклицательный знаки в конце предложения, запятую при перечислении; </w:t>
      </w:r>
    </w:p>
    <w:p>
      <w:pPr>
        <w:spacing w:before="0" w:after="0" w:line="264"/>
        <w:ind w:firstLine="600"/>
        <w:jc w:val="both"/>
      </w:pPr>
      <w:r>
        <w:rPr>
          <w:rFonts w:ascii="Times New Roman" w:hAnsi="Times New Roman"/>
          <w:b w:val="false"/>
          <w:i w:val="false"/>
          <w:color w:val="000000"/>
          <w:sz w:val="28"/>
        </w:rPr>
        <w:t>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-keit, -heit, -ung, имена прилагательные при помощи суффикса -isch, имена прилагательные и наречия при помощи отрицательного префикса un-, при помощи конверсии: имена существительные от глагола (das Lesen), при помощи словосложения: соединения глагола и существительного (der Schreibtisch);</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spacing w:before="0" w:after="0" w:line="264"/>
        <w:ind w:firstLine="600"/>
        <w:jc w:val="both"/>
      </w:pPr>
      <w:r>
        <w:rPr>
          <w:rFonts w:ascii="Times New Roman" w:hAnsi="Times New Roman"/>
          <w:b w:val="false"/>
          <w:i w:val="false"/>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сложносочинённые предложения с союзом denn;</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Präteritum;</w:t>
      </w:r>
    </w:p>
    <w:p>
      <w:pPr>
        <w:spacing w:before="0" w:after="0" w:line="264"/>
        <w:ind w:firstLine="600"/>
        <w:jc w:val="both"/>
      </w:pPr>
      <w:r>
        <w:rPr>
          <w:rFonts w:ascii="Times New Roman" w:hAnsi="Times New Roman"/>
          <w:b w:val="false"/>
          <w:i w:val="false"/>
          <w:color w:val="000000"/>
          <w:sz w:val="28"/>
        </w:rPr>
        <w:t>глаголы с отделяемыми и неотделяемыми приставками;</w:t>
      </w:r>
    </w:p>
    <w:p>
      <w:pPr>
        <w:spacing w:before="0" w:after="0" w:line="264"/>
        <w:ind w:firstLine="600"/>
        <w:jc w:val="both"/>
      </w:pPr>
      <w:r>
        <w:rPr>
          <w:rFonts w:ascii="Times New Roman" w:hAnsi="Times New Roman"/>
          <w:b w:val="false"/>
          <w:i w:val="false"/>
          <w:color w:val="000000"/>
          <w:sz w:val="28"/>
        </w:rPr>
        <w:t>глаголы с возвратным местоимением sich;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sitzen – setzen, liegen – legen, stehen – stellen, hängen;</w:t>
      </w:r>
    </w:p>
    <w:p>
      <w:pPr>
        <w:spacing w:before="0" w:after="0" w:line="264"/>
        <w:ind w:firstLine="600"/>
        <w:jc w:val="both"/>
      </w:pPr>
      <w:r>
        <w:rPr>
          <w:rFonts w:ascii="Times New Roman" w:hAnsi="Times New Roman"/>
          <w:b w:val="false"/>
          <w:i w:val="false"/>
          <w:color w:val="000000"/>
          <w:sz w:val="28"/>
        </w:rPr>
        <w:t>модальный глагол sollen (в Präsens);</w:t>
      </w:r>
    </w:p>
    <w:p>
      <w:pPr>
        <w:spacing w:before="0" w:after="0" w:line="264"/>
        <w:ind w:firstLine="600"/>
        <w:jc w:val="both"/>
      </w:pPr>
      <w:r>
        <w:rPr>
          <w:rFonts w:ascii="Times New Roman" w:hAnsi="Times New Roman"/>
          <w:b w:val="false"/>
          <w:i w:val="false"/>
          <w:color w:val="000000"/>
          <w:sz w:val="28"/>
        </w:rPr>
        <w:t>склонение имён существительных в единственном и множественном числе в родительном падеже;</w:t>
      </w:r>
    </w:p>
    <w:p>
      <w:pPr>
        <w:spacing w:before="0" w:after="0" w:line="264"/>
        <w:ind w:firstLine="600"/>
        <w:jc w:val="both"/>
      </w:pPr>
      <w:r>
        <w:rPr>
          <w:rFonts w:ascii="Times New Roman" w:hAnsi="Times New Roman"/>
          <w:b w:val="false"/>
          <w:i w:val="false"/>
          <w:color w:val="000000"/>
          <w:sz w:val="28"/>
        </w:rPr>
        <w:t>личные местоимения в винительном и дательном падежах;</w:t>
      </w:r>
    </w:p>
    <w:p>
      <w:pPr>
        <w:spacing w:before="0" w:after="0" w:line="264"/>
        <w:ind w:firstLine="600"/>
        <w:jc w:val="both"/>
      </w:pPr>
      <w:r>
        <w:rPr>
          <w:rFonts w:ascii="Times New Roman" w:hAnsi="Times New Roman"/>
          <w:b w:val="false"/>
          <w:i w:val="false"/>
          <w:color w:val="000000"/>
          <w:sz w:val="28"/>
        </w:rPr>
        <w:t>вопросительное местоимение welch-;</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val="false"/>
          <w:i w:val="false"/>
          <w:color w:val="000000"/>
          <w:sz w:val="28"/>
        </w:rPr>
        <w:t>предлоги, требующие дательного падежа при ответе на вопрос Wo? и винительного при ответе на вопрос Wohin?.</w:t>
      </w:r>
    </w:p>
    <w:p>
      <w:pPr>
        <w:spacing w:before="0" w:after="0" w:line="264"/>
        <w:ind w:firstLine="600"/>
        <w:jc w:val="both"/>
      </w:pPr>
      <w:r>
        <w:rPr>
          <w:rFonts w:ascii="Times New Roman" w:hAnsi="Times New Roman"/>
          <w:b w:val="false"/>
          <w:i w:val="false"/>
          <w:color w:val="000000"/>
          <w:sz w:val="28"/>
        </w:rPr>
        <w:t>3) Социокультурные знания и умения:</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распознавать </w:t>
      </w:r>
      <w:r>
        <w:rPr>
          <w:rFonts w:ascii="Times New Roman" w:hAnsi="Times New Roman"/>
          <w:b w:val="false"/>
          <w:i w:val="false"/>
          <w:color w:val="000000"/>
          <w:sz w:val="28"/>
        </w:rPr>
        <w:t xml:space="preserve">в устной речи и письменном тексте </w:t>
      </w:r>
      <w:r>
        <w:rPr>
          <w:rFonts w:ascii="Times New Roman" w:hAnsi="Times New Roman"/>
          <w:b w:val="false"/>
          <w:i w:val="false"/>
          <w:color w:val="000000"/>
          <w:sz w:val="28"/>
        </w:rPr>
        <w:t>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при помощи суффикса -ieren, имена существительные при помощи суффиксов -schaft, -tion, префикса un-, при помощи конверсии: имена существительные от прилагательных (das Grün), при помощи словосложения: соединения прилагательного и существительного (die Kleinstadt);</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сложносочинённые предложения с наречием darum;</w:t>
      </w:r>
    </w:p>
    <w:p>
      <w:pPr>
        <w:spacing w:before="0" w:after="0" w:line="264"/>
        <w:ind w:firstLine="600"/>
        <w:jc w:val="both"/>
      </w:pPr>
      <w:r>
        <w:rPr>
          <w:rFonts w:ascii="Times New Roman" w:hAnsi="Times New Roman"/>
          <w:b w:val="false"/>
          <w:i w:val="false"/>
          <w:color w:val="000000"/>
          <w:sz w:val="28"/>
        </w:rPr>
        <w:t>сложноподчинённые предложения: дополнительные (с союзом dass), причины (с союзом weil), условия (с союзом wenn);</w:t>
      </w:r>
    </w:p>
    <w:p>
      <w:pPr>
        <w:spacing w:before="0" w:after="0" w:line="264"/>
        <w:ind w:firstLine="600"/>
        <w:jc w:val="both"/>
      </w:pPr>
      <w:r>
        <w:rPr>
          <w:rFonts w:ascii="Times New Roman" w:hAnsi="Times New Roman"/>
          <w:b w:val="false"/>
          <w:i w:val="false"/>
          <w:color w:val="000000"/>
          <w:sz w:val="28"/>
        </w:rPr>
        <w:t>предложения с глаголами, требующими употребления после них частицы zu и инфинитива;</w:t>
      </w:r>
    </w:p>
    <w:p>
      <w:pPr>
        <w:spacing w:before="0" w:after="0" w:line="264"/>
        <w:ind w:firstLine="600"/>
        <w:jc w:val="both"/>
      </w:pPr>
      <w:r>
        <w:rPr>
          <w:rFonts w:ascii="Times New Roman" w:hAnsi="Times New Roman"/>
          <w:b w:val="false"/>
          <w:i w:val="false"/>
          <w:color w:val="000000"/>
          <w:sz w:val="28"/>
        </w:rPr>
        <w:t>предложения с неопределённо-личным местоимением man, в том числе с модальными глаголами;</w:t>
      </w:r>
    </w:p>
    <w:p>
      <w:pPr>
        <w:spacing w:before="0" w:after="0" w:line="264"/>
        <w:ind w:firstLine="600"/>
        <w:jc w:val="both"/>
      </w:pPr>
      <w:r>
        <w:rPr>
          <w:rFonts w:ascii="Times New Roman" w:hAnsi="Times New Roman"/>
          <w:b w:val="false"/>
          <w:i w:val="false"/>
          <w:color w:val="000000"/>
          <w:sz w:val="28"/>
        </w:rPr>
        <w:t>модальные глаголы в Präteritum;</w:t>
      </w:r>
    </w:p>
    <w:p>
      <w:pPr>
        <w:spacing w:before="0" w:after="0" w:line="264"/>
        <w:ind w:firstLine="600"/>
        <w:jc w:val="both"/>
      </w:pPr>
      <w:r>
        <w:rPr>
          <w:rFonts w:ascii="Times New Roman" w:hAnsi="Times New Roman"/>
          <w:b w:val="false"/>
          <w:i w:val="false"/>
          <w:color w:val="000000"/>
          <w:sz w:val="28"/>
        </w:rPr>
        <w:t>отрицания kein, nicht, doch;</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(до 1 000 000).</w:t>
      </w:r>
    </w:p>
    <w:p>
      <w:pPr>
        <w:spacing w:before="0" w:after="0" w:line="264"/>
        <w:ind w:firstLine="600"/>
        <w:jc w:val="both"/>
      </w:pPr>
      <w:r>
        <w:rPr>
          <w:rFonts w:ascii="Times New Roman" w:hAnsi="Times New Roman"/>
          <w:b w:val="false"/>
          <w:i w:val="false"/>
          <w:color w:val="000000"/>
          <w:sz w:val="28"/>
        </w:rPr>
        <w:t>3) Социокультурные знания и умения:</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распознавать </w:t>
      </w:r>
      <w:r>
        <w:rPr>
          <w:rFonts w:ascii="Times New Roman" w:hAnsi="Times New Roman"/>
          <w:b w:val="false"/>
          <w:i w:val="false"/>
          <w:color w:val="000000"/>
          <w:sz w:val="28"/>
        </w:rPr>
        <w:t xml:space="preserve">в устной речи и письменном тексте </w:t>
      </w:r>
      <w:r>
        <w:rPr>
          <w:rFonts w:ascii="Times New Roman" w:hAnsi="Times New Roman"/>
          <w:b w:val="false"/>
          <w:i w:val="false"/>
          <w:color w:val="000000"/>
          <w:sz w:val="28"/>
        </w:rPr>
        <w:t>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-ik, имена прилагательные при помощи суффикса -los, имена прилагательные путём соединения двух прилагательных (dunkelblau);</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сложноподчинённые предложения времени с союзами wenn, als;</w:t>
      </w:r>
    </w:p>
    <w:p>
      <w:pPr>
        <w:spacing w:before="0" w:after="0" w:line="264"/>
        <w:ind w:firstLine="600"/>
        <w:jc w:val="both"/>
      </w:pPr>
      <w:r>
        <w:rPr>
          <w:rFonts w:ascii="Times New Roman" w:hAnsi="Times New Roman"/>
          <w:b w:val="false"/>
          <w:i w:val="false"/>
          <w:color w:val="000000"/>
          <w:sz w:val="28"/>
        </w:rPr>
        <w:t>глаголы в видовременных формах страдательного залога (Präsens, Prästeritum);</w:t>
      </w:r>
    </w:p>
    <w:p>
      <w:pPr>
        <w:spacing w:before="0" w:after="0" w:line="264"/>
        <w:ind w:firstLine="600"/>
        <w:jc w:val="both"/>
      </w:pPr>
      <w:r>
        <w:rPr>
          <w:rFonts w:ascii="Times New Roman" w:hAnsi="Times New Roman"/>
          <w:b w:val="false"/>
          <w:i w:val="false"/>
          <w:color w:val="000000"/>
          <w:sz w:val="28"/>
        </w:rPr>
        <w:t>наиболее распространённые глаголы с управлением и местоимённые наречия;</w:t>
      </w:r>
    </w:p>
    <w:p>
      <w:pPr>
        <w:spacing w:before="0" w:after="0" w:line="264"/>
        <w:ind w:firstLine="600"/>
        <w:jc w:val="both"/>
      </w:pPr>
      <w:r>
        <w:rPr>
          <w:rFonts w:ascii="Times New Roman" w:hAnsi="Times New Roman"/>
          <w:b w:val="false"/>
          <w:i w:val="false"/>
          <w:color w:val="000000"/>
          <w:sz w:val="28"/>
        </w:rPr>
        <w:t>склонение прилагательных;</w:t>
      </w:r>
    </w:p>
    <w:p>
      <w:pPr>
        <w:spacing w:before="0" w:after="0" w:line="264"/>
        <w:ind w:firstLine="600"/>
        <w:jc w:val="both"/>
      </w:pPr>
      <w:r>
        <w:rPr>
          <w:rFonts w:ascii="Times New Roman" w:hAnsi="Times New Roman"/>
          <w:b w:val="false"/>
          <w:i w:val="false"/>
          <w:color w:val="000000"/>
          <w:sz w:val="28"/>
        </w:rPr>
        <w:t>предлоги, используемые с дательным падежом;</w:t>
      </w:r>
    </w:p>
    <w:p>
      <w:pPr>
        <w:spacing w:before="0" w:after="0" w:line="264"/>
        <w:ind w:firstLine="600"/>
        <w:jc w:val="both"/>
      </w:pPr>
      <w:r>
        <w:rPr>
          <w:rFonts w:ascii="Times New Roman" w:hAnsi="Times New Roman"/>
          <w:b w:val="false"/>
          <w:i w:val="false"/>
          <w:color w:val="000000"/>
          <w:sz w:val="28"/>
        </w:rPr>
        <w:t>предлоги, используемые с винительным падежом.</w:t>
      </w:r>
    </w:p>
    <w:p>
      <w:pPr>
        <w:spacing w:before="0" w:after="0" w:line="264"/>
        <w:ind w:firstLine="600"/>
        <w:jc w:val="both"/>
      </w:pPr>
      <w:r>
        <w:rPr>
          <w:rFonts w:ascii="Times New Roman" w:hAnsi="Times New Roman"/>
          <w:b w:val="false"/>
          <w:i w:val="false"/>
          <w:color w:val="000000"/>
          <w:sz w:val="28"/>
        </w:rPr>
        <w:t>3) Социокультурные знания:</w:t>
      </w:r>
    </w:p>
    <w:p>
      <w:pPr>
        <w:spacing w:before="0" w:after="0" w:line="264"/>
        <w:ind w:firstLine="600"/>
        <w:jc w:val="both"/>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spacing w:before="0" w:after="0" w:line="264"/>
        <w:ind w:firstLine="600"/>
        <w:jc w:val="both"/>
      </w:pPr>
      <w:r>
        <w:rPr>
          <w:rFonts w:ascii="Times New Roman" w:hAnsi="Times New Roman"/>
          <w:b w:val="false"/>
          <w:i w:val="false"/>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pPr>
        <w:spacing w:before="0" w:after="0" w:line="264"/>
        <w:ind w:firstLine="600"/>
        <w:jc w:val="both"/>
      </w:pPr>
      <w:r>
        <w:rPr>
          <w:rFonts w:ascii="Times New Roman" w:hAnsi="Times New Roman"/>
          <w:b w:val="false"/>
          <w:i w:val="false"/>
          <w:color w:val="000000"/>
          <w:sz w:val="28"/>
        </w:rPr>
        <w:t>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распознавать </w:t>
      </w:r>
      <w:r>
        <w:rPr>
          <w:rFonts w:ascii="Times New Roman" w:hAnsi="Times New Roman"/>
          <w:b w:val="false"/>
          <w:i w:val="false"/>
          <w:color w:val="000000"/>
          <w:sz w:val="28"/>
        </w:rPr>
        <w:t xml:space="preserve">в устной речи и письменном тексте </w:t>
      </w:r>
      <w:r>
        <w:rPr>
          <w:rFonts w:ascii="Times New Roman" w:hAnsi="Times New Roman"/>
          <w:b w:val="false"/>
          <w:i w:val="false"/>
          <w:color w:val="000000"/>
          <w:sz w:val="28"/>
        </w:rPr>
        <w:t>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-ie, -um, имена прилагательные при помощи суффиксов -sam, -bar;</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сложносочинённые предложения с наречием deshalb;</w:t>
      </w:r>
    </w:p>
    <w:p>
      <w:pPr>
        <w:spacing w:before="0" w:after="0" w:line="264"/>
        <w:ind w:firstLine="600"/>
        <w:jc w:val="both"/>
      </w:pPr>
      <w:r>
        <w:rPr>
          <w:rFonts w:ascii="Times New Roman" w:hAnsi="Times New Roman"/>
          <w:b w:val="false"/>
          <w:i w:val="false"/>
          <w:color w:val="000000"/>
          <w:sz w:val="28"/>
        </w:rPr>
        <w:t>сложноподчинённые предложения: времени с союзом nachdem, цели с союзом damit;</w:t>
      </w:r>
    </w:p>
    <w:p>
      <w:pPr>
        <w:spacing w:before="0" w:after="0" w:line="264"/>
        <w:ind w:firstLine="600"/>
        <w:jc w:val="both"/>
      </w:pPr>
      <w:r>
        <w:rPr>
          <w:rFonts w:ascii="Times New Roman" w:hAnsi="Times New Roman"/>
          <w:b w:val="false"/>
          <w:i w:val="false"/>
          <w:color w:val="000000"/>
          <w:sz w:val="28"/>
        </w:rPr>
        <w:t>формы сослагательного наклонения от глаголов haben, sein, werden, können, mögen, сочетание würde + Infinitiv.</w:t>
      </w:r>
    </w:p>
    <w:p>
      <w:pPr>
        <w:spacing w:before="0" w:after="0" w:line="264"/>
        <w:ind w:firstLine="600"/>
        <w:jc w:val="both"/>
      </w:pPr>
      <w:r>
        <w:rPr>
          <w:rFonts w:ascii="Times New Roman" w:hAnsi="Times New Roman"/>
          <w:b w:val="false"/>
          <w:i w:val="false"/>
          <w:color w:val="000000"/>
          <w:sz w:val="28"/>
        </w:rPr>
        <w:t>3) Социокультурные знания и умения: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before="0" w:after="0" w:line="264"/>
        <w:ind w:firstLine="600"/>
        <w:jc w:val="both"/>
      </w:pPr>
      <w:r>
        <w:rPr>
          <w:rFonts w:ascii="Times New Roman" w:hAnsi="Times New Roman"/>
          <w:b w:val="false"/>
          <w:i w:val="false"/>
          <w:color w:val="000000"/>
          <w:sz w:val="28"/>
        </w:rPr>
        <w:t>иметь элементарные представления о различных вариантах немецкого языка;</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spacing w:before="0" w:after="0" w:line="264"/>
        <w:ind w:firstLine="600"/>
        <w:jc w:val="both"/>
      </w:pPr>
      <w:r>
        <w:rPr>
          <w:rFonts w:ascii="Times New Roman" w:hAnsi="Times New Roman"/>
          <w:b w:val="false"/>
          <w:i w:val="false"/>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Start w:name="block-8866295" w:id="12"/>
    <w:p>
      <w:pPr>
        <w:sectPr>
          <w:pgSz w:w="11906" w:h="16383" w:orient="portrait"/>
        </w:sectPr>
      </w:pPr>
    </w:p>
    <w:bookmarkEnd w:id="12"/>
    <w:bookmarkEnd w:id="11"/>
    <w:bookmarkStart w:name="block-8866296"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36"/>
        <w:gridCol w:w="3600"/>
        <w:gridCol w:w="1181"/>
        <w:gridCol w:w="2178"/>
        <w:gridCol w:w="2320"/>
        <w:gridCol w:w="3779"/>
      </w:tblGrid>
      <w:tr>
        <w:trPr>
          <w:trHeight w:val="300" w:hRule="atLeast"/>
          <w:trHeight w:val="144" w:hRule="atLeast"/>
        </w:trPr>
        <w:tc>
          <w:tcPr>
            <w:tcW w:w="3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Семейные праздники: день рождения, Новый год</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5">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6">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7">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8">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9">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10">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11">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12">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13">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14">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15">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16">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17">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18">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19">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20">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21">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22">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23">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24">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25">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спорт)</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26">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27">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28">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29">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30">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31">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32">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33">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34">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35">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36">
              <w:r>
                <w:rPr>
                  <w:rFonts w:ascii="Times New Roman" w:hAnsi="Times New Roman"/>
                  <w:b w:val="false"/>
                  <w:i w:val="false"/>
                  <w:color w:val="0000ff"/>
                  <w:sz w:val="22"/>
                  <w:u w:val="single"/>
                </w:rPr>
                <w:t>http://www.labbe.de/</w:t>
              </w:r>
            </w:hyperlink>
          </w:p>
        </w:tc>
      </w:tr>
      <w:tr>
        <w:trPr>
          <w:trHeight w:val="4365"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здоровое питание</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37">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38">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39">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40">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41">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42">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43">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44">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45">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46">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48">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50">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51">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52">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53">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54">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55">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56">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57">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58">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59">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60">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61">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62">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63">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64">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65">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66">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67">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68">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69">
              <w:r>
                <w:rPr>
                  <w:rFonts w:ascii="Times New Roman" w:hAnsi="Times New Roman"/>
                  <w:b w:val="false"/>
                  <w:i w:val="false"/>
                  <w:color w:val="0000ff"/>
                  <w:sz w:val="22"/>
                  <w:u w:val="single"/>
                </w:rPr>
                <w:t>http://www.labbe.de/</w:t>
              </w:r>
            </w:hyperlink>
          </w:p>
        </w:tc>
      </w:tr>
      <w:tr>
        <w:trPr>
          <w:trHeight w:val="450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70">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71">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72">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73">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74">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75">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76">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77">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78">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79">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Погода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81">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82">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83">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86">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87">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89">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90">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91">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Транспорт</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92">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93">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96">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99">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100">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102">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103">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104">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105">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106">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107">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108">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109">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110">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112">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113">
              <w:r>
                <w:rPr>
                  <w:rFonts w:ascii="Times New Roman" w:hAnsi="Times New Roman"/>
                  <w:b w:val="false"/>
                  <w:i w:val="false"/>
                  <w:color w:val="0000ff"/>
                  <w:sz w:val="22"/>
                  <w:u w:val="single"/>
                </w:rPr>
                <w:t>http://www.labbe.de/</w:t>
              </w:r>
            </w:hyperlink>
          </w:p>
        </w:tc>
      </w:tr>
      <w:tr>
        <w:trPr>
          <w:trHeight w:val="444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114">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115">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116">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117">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118">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119">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122">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124">
              <w:r>
                <w:rPr>
                  <w:rFonts w:ascii="Times New Roman" w:hAnsi="Times New Roman"/>
                  <w:b w:val="false"/>
                  <w:i w:val="false"/>
                  <w:color w:val="0000ff"/>
                  <w:sz w:val="22"/>
                  <w:u w:val="single"/>
                </w:rPr>
                <w:t>http://www.labbe.de/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36"/>
        <w:gridCol w:w="3600"/>
        <w:gridCol w:w="1181"/>
        <w:gridCol w:w="2178"/>
        <w:gridCol w:w="2320"/>
        <w:gridCol w:w="3779"/>
      </w:tblGrid>
      <w:tr>
        <w:trPr>
          <w:trHeight w:val="300" w:hRule="atLeast"/>
          <w:trHeight w:val="144" w:hRule="atLeast"/>
        </w:trPr>
        <w:tc>
          <w:tcPr>
            <w:tcW w:w="3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24" w:type="dxa"/>
            <w:tcBorders/>
            <w:tcMar>
              <w:top w:w="50" w:type="dxa"/>
              <w:left w:w="100" w:type="dxa"/>
            </w:tcMar>
            <w:vAlign w:val="center"/>
          </w:tcPr>
          <w:p>
            <w:pPr>
              <w:spacing w:before="0" w:after="0" w:line="276"/>
              <w:ind w:left="135"/>
              <w:jc w:val="center"/>
            </w:pP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125">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136">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139">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141">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142">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143">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144">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145">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146">
              <w:r>
                <w:rPr>
                  <w:rFonts w:ascii="Times New Roman" w:hAnsi="Times New Roman"/>
                  <w:b w:val="false"/>
                  <w:i w:val="false"/>
                  <w:color w:val="0000ff"/>
                  <w:sz w:val="22"/>
                  <w:u w:val="single"/>
                </w:rPr>
                <w:t>http://www.labbe.de/</w:t>
              </w:r>
            </w:hyperlink>
          </w:p>
        </w:tc>
      </w:tr>
      <w:tr>
        <w:trPr>
          <w:trHeight w:val="480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147">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148">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149">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150">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151">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152">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153">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154">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155">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156">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157">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158">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159">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160">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161">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162">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163">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165">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166">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167">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168">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169">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170">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171">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172">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173">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174">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175">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176">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177">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178">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179">
              <w:r>
                <w:rPr>
                  <w:rFonts w:ascii="Times New Roman" w:hAnsi="Times New Roman"/>
                  <w:b w:val="false"/>
                  <w:i w:val="false"/>
                  <w:color w:val="0000ff"/>
                  <w:sz w:val="22"/>
                  <w:u w:val="single"/>
                </w:rPr>
                <w:t>http://www.labbe.de/</w:t>
              </w:r>
            </w:hyperlink>
          </w:p>
        </w:tc>
      </w:tr>
      <w:tr>
        <w:trPr>
          <w:trHeight w:val="450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любимый предмет, правила поведения в школе. Переписка с иностранными сверстниками</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180">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181">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182">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183">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184">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185">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186">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187">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188">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189">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190">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191">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192">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194">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195">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196">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197">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199">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201">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202">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203">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205">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206">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207">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208">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209">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210">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211">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212">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213">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214">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215">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216">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217">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218">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219">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220">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221">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222">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223">
              <w:r>
                <w:rPr>
                  <w:rFonts w:ascii="Times New Roman" w:hAnsi="Times New Roman"/>
                  <w:b w:val="false"/>
                  <w:i w:val="false"/>
                  <w:color w:val="0000ff"/>
                  <w:sz w:val="22"/>
                  <w:u w:val="single"/>
                </w:rPr>
                <w:t>http://www.labbe.de/</w:t>
              </w:r>
            </w:hyperlink>
          </w:p>
        </w:tc>
      </w:tr>
      <w:tr>
        <w:trPr>
          <w:trHeight w:val="444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224">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225">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226">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227">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228">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229">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230">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231">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232">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233">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234">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235">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236">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237">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238">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239">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240">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241">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242">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243">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244">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245">
              <w:r>
                <w:rPr>
                  <w:rFonts w:ascii="Times New Roman" w:hAnsi="Times New Roman"/>
                  <w:b w:val="false"/>
                  <w:i w:val="false"/>
                  <w:color w:val="0000ff"/>
                  <w:sz w:val="22"/>
                  <w:u w:val="single"/>
                </w:rPr>
                <w:t>http://www.labbe.de/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6"/>
        <w:gridCol w:w="3600"/>
        <w:gridCol w:w="1181"/>
        <w:gridCol w:w="2178"/>
        <w:gridCol w:w="2320"/>
        <w:gridCol w:w="3779"/>
      </w:tblGrid>
      <w:tr>
        <w:trPr>
          <w:trHeight w:val="300" w:hRule="atLeast"/>
          <w:trHeight w:val="144" w:hRule="atLeast"/>
        </w:trPr>
        <w:tc>
          <w:tcPr>
            <w:tcW w:w="3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246">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247">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248">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249">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250">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251">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252">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253">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254">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255">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256">
              <w:r>
                <w:rPr>
                  <w:rFonts w:ascii="Times New Roman" w:hAnsi="Times New Roman"/>
                  <w:b w:val="false"/>
                  <w:i w:val="false"/>
                  <w:color w:val="0000ff"/>
                  <w:sz w:val="22"/>
                  <w:u w:val="single"/>
                </w:rPr>
                <w:t>http://www.labbe.de/</w:t>
              </w:r>
            </w:hyperlink>
          </w:p>
        </w:tc>
      </w:tr>
      <w:tr>
        <w:trPr>
          <w:trHeight w:val="480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24" w:type="dxa"/>
            <w:tcBorders/>
            <w:tcMar>
              <w:top w:w="50" w:type="dxa"/>
              <w:left w:w="100" w:type="dxa"/>
            </w:tcMar>
            <w:vAlign w:val="center"/>
          </w:tcPr>
          <w:p>
            <w:pPr>
              <w:spacing w:before="0" w:after="0" w:line="276"/>
              <w:ind w:left="135"/>
              <w:jc w:val="center"/>
            </w:pP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257">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258">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259">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260">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261">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262">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263">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265">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267">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268">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269">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270">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271">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272">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273">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275">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276">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277">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278">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279">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280">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281">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282">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283">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284">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285">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286">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287">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288">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http://www.labbe.de/</w:t>
              </w:r>
            </w:hyperlink>
          </w:p>
        </w:tc>
      </w:tr>
      <w:tr>
        <w:trPr>
          <w:trHeight w:val="450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290">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292">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295">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297">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299">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любимый предмет, правила поведения в школе. Переписка с иностранными сверстниками.</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301">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302">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304">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305">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307">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309">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311">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312">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313">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315">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317">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318">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319">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320">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321">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322">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Проблемы экологии. Климат, погода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323">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324">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325">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326">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327">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328">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330">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331">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332">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333">
              <w:r>
                <w:rPr>
                  <w:rFonts w:ascii="Times New Roman" w:hAnsi="Times New Roman"/>
                  <w:b w:val="false"/>
                  <w:i w:val="false"/>
                  <w:color w:val="0000ff"/>
                  <w:sz w:val="22"/>
                  <w:u w:val="single"/>
                </w:rPr>
                <w:t>http://www.labbe.de/</w:t>
              </w:r>
            </w:hyperlink>
          </w:p>
        </w:tc>
      </w:tr>
      <w:tr>
        <w:trPr>
          <w:trHeight w:val="444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334">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335">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336">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337">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338">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339">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340">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341">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342">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343">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344">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24" w:type="dxa"/>
            <w:tcBorders/>
            <w:tcMar>
              <w:top w:w="50" w:type="dxa"/>
              <w:left w:w="100" w:type="dxa"/>
            </w:tcMar>
            <w:vAlign w:val="center"/>
          </w:tcPr>
          <w:p>
            <w:pPr>
              <w:spacing w:before="0" w:after="0" w:line="276"/>
              <w:ind w:left="135"/>
              <w:jc w:val="center"/>
            </w:pP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345">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346">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347">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348">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349">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350">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351">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352">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353">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354">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355">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356">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357">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358">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359">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360">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361">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362">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363">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364">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365">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366">
              <w:r>
                <w:rPr>
                  <w:rFonts w:ascii="Times New Roman" w:hAnsi="Times New Roman"/>
                  <w:b w:val="false"/>
                  <w:i w:val="false"/>
                  <w:color w:val="0000ff"/>
                  <w:sz w:val="22"/>
                  <w:u w:val="single"/>
                </w:rPr>
                <w:t>http://www.labbe.de/</w:t>
              </w:r>
            </w:hyperlink>
          </w:p>
        </w:tc>
      </w:tr>
      <w:tr>
        <w:trPr>
          <w:trHeight w:val="450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367">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368">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369">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370">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371">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372">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373">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374">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375">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376">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377">
              <w:r>
                <w:rPr>
                  <w:rFonts w:ascii="Times New Roman" w:hAnsi="Times New Roman"/>
                  <w:b w:val="false"/>
                  <w:i w:val="false"/>
                  <w:color w:val="0000ff"/>
                  <w:sz w:val="22"/>
                  <w:u w:val="single"/>
                </w:rPr>
                <w:t>http://www.labbe.de/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36"/>
        <w:gridCol w:w="3600"/>
        <w:gridCol w:w="1181"/>
        <w:gridCol w:w="2178"/>
        <w:gridCol w:w="2320"/>
        <w:gridCol w:w="3779"/>
      </w:tblGrid>
      <w:tr>
        <w:trPr>
          <w:trHeight w:val="300" w:hRule="atLeast"/>
          <w:trHeight w:val="144" w:hRule="atLeast"/>
        </w:trPr>
        <w:tc>
          <w:tcPr>
            <w:tcW w:w="3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378">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379">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380">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381">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382">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383">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384">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385">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386">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387">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388">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24" w:type="dxa"/>
            <w:tcBorders/>
            <w:tcMar>
              <w:top w:w="50" w:type="dxa"/>
              <w:left w:w="100" w:type="dxa"/>
            </w:tcMar>
            <w:vAlign w:val="center"/>
          </w:tcPr>
          <w:p>
            <w:pPr>
              <w:spacing w:before="0" w:after="0" w:line="276"/>
              <w:ind w:left="135"/>
              <w:jc w:val="center"/>
            </w:pP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389">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390">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391">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392">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393">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394">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395">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396">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397">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398">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399">
              <w:r>
                <w:rPr>
                  <w:rFonts w:ascii="Times New Roman" w:hAnsi="Times New Roman"/>
                  <w:b w:val="false"/>
                  <w:i w:val="false"/>
                  <w:color w:val="0000ff"/>
                  <w:sz w:val="22"/>
                  <w:u w:val="single"/>
                </w:rPr>
                <w:t>http://www.labbe.de/</w:t>
              </w:r>
            </w:hyperlink>
          </w:p>
        </w:tc>
      </w:tr>
      <w:tr>
        <w:trPr>
          <w:trHeight w:val="453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400">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401">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402">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403">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404">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405">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406">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407">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408">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409">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410">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24" w:type="dxa"/>
            <w:tcBorders/>
            <w:tcMar>
              <w:top w:w="50" w:type="dxa"/>
              <w:left w:w="100" w:type="dxa"/>
            </w:tcMar>
            <w:vAlign w:val="center"/>
          </w:tcPr>
          <w:p>
            <w:pPr>
              <w:spacing w:before="0" w:after="0" w:line="276"/>
              <w:ind w:left="135"/>
              <w:jc w:val="center"/>
            </w:pP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411">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412">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413">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414">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415">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416">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417">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418">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420">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422">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423">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424">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425">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426">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427">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428">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429">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430">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431">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432">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433">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434">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435">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436">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437">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438">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439">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440">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441">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442">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443">
              <w:r>
                <w:rPr>
                  <w:rFonts w:ascii="Times New Roman" w:hAnsi="Times New Roman"/>
                  <w:b w:val="false"/>
                  <w:i w:val="false"/>
                  <w:color w:val="0000ff"/>
                  <w:sz w:val="22"/>
                  <w:u w:val="single"/>
                </w:rPr>
                <w:t>http://www.labbe.de/</w:t>
              </w:r>
            </w:hyperlink>
          </w:p>
        </w:tc>
      </w:tr>
      <w:tr>
        <w:trPr>
          <w:trHeight w:val="471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444">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445">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446">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447">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449">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451">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453">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Климат, погода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24" w:type="dxa"/>
            <w:tcBorders/>
            <w:tcMar>
              <w:top w:w="50" w:type="dxa"/>
              <w:left w:w="100" w:type="dxa"/>
            </w:tcMar>
            <w:vAlign w:val="center"/>
          </w:tcPr>
          <w:p>
            <w:pPr>
              <w:spacing w:before="0" w:after="0" w:line="276"/>
              <w:ind w:left="135"/>
              <w:jc w:val="center"/>
            </w:pP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455">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456">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457">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458">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459">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460">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461">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462">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463">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464">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465">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466">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467">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468">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470">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471">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472">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473">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474">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475">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476">
              <w:r>
                <w:rPr>
                  <w:rFonts w:ascii="Times New Roman" w:hAnsi="Times New Roman"/>
                  <w:b w:val="false"/>
                  <w:i w:val="false"/>
                  <w:color w:val="0000ff"/>
                  <w:sz w:val="22"/>
                  <w:u w:val="single"/>
                </w:rPr>
                <w:t>http://www.labbe.de/</w:t>
              </w:r>
            </w:hyperlink>
          </w:p>
        </w:tc>
      </w:tr>
      <w:tr>
        <w:trPr>
          <w:trHeight w:val="450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477">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478">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479">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480">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481">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483">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484">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485">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486">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487">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488">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489">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490">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491">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492">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493">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495">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497">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498">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499">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500">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501">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502">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503">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504">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505">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506">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507">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508">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509">
              <w:r>
                <w:rPr>
                  <w:rFonts w:ascii="Times New Roman" w:hAnsi="Times New Roman"/>
                  <w:b w:val="false"/>
                  <w:i w:val="false"/>
                  <w:color w:val="0000ff"/>
                  <w:sz w:val="22"/>
                  <w:u w:val="single"/>
                </w:rPr>
                <w:t>http://www.labbe.de/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36"/>
        <w:gridCol w:w="3600"/>
        <w:gridCol w:w="1181"/>
        <w:gridCol w:w="2178"/>
        <w:gridCol w:w="2320"/>
        <w:gridCol w:w="3779"/>
      </w:tblGrid>
      <w:tr>
        <w:trPr>
          <w:trHeight w:val="300" w:hRule="atLeast"/>
          <w:trHeight w:val="144" w:hRule="atLeast"/>
        </w:trPr>
        <w:tc>
          <w:tcPr>
            <w:tcW w:w="3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453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510">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511">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512">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513">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515">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517">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518">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519">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520">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24" w:type="dxa"/>
            <w:tcBorders/>
            <w:tcMar>
              <w:top w:w="50" w:type="dxa"/>
              <w:left w:w="100" w:type="dxa"/>
            </w:tcMar>
            <w:vAlign w:val="center"/>
          </w:tcPr>
          <w:p>
            <w:pPr>
              <w:spacing w:before="0" w:after="0" w:line="276"/>
              <w:ind w:left="135"/>
              <w:jc w:val="center"/>
            </w:pP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521">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522">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523">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524">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525">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526">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527">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528">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529">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530">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531">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532">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534">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535">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536">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537">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538">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539">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540">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541">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542">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543">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544">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545">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546">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547">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548">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549">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551">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552">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553">
              <w:r>
                <w:rPr>
                  <w:rFonts w:ascii="Times New Roman" w:hAnsi="Times New Roman"/>
                  <w:b w:val="false"/>
                  <w:i w:val="false"/>
                  <w:color w:val="0000ff"/>
                  <w:sz w:val="22"/>
                  <w:u w:val="single"/>
                </w:rPr>
                <w:t>http://www.labbe.de/</w:t>
              </w:r>
            </w:hyperlink>
          </w:p>
        </w:tc>
      </w:tr>
      <w:tr>
        <w:trPr>
          <w:trHeight w:val="471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554">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555">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556">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557">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558">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559">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560">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561">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562">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563">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564">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565">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566">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567">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568">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569">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570">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571">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572">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573">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574">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575">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576">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577">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578">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579">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580">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581">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582">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583">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584">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585">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586">
              <w:r>
                <w:rPr>
                  <w:rFonts w:ascii="Times New Roman" w:hAnsi="Times New Roman"/>
                  <w:b w:val="false"/>
                  <w:i w:val="false"/>
                  <w:color w:val="0000ff"/>
                  <w:sz w:val="22"/>
                  <w:u w:val="single"/>
                </w:rPr>
                <w:t>http://www.labbe.de/</w:t>
              </w:r>
            </w:hyperlink>
          </w:p>
        </w:tc>
      </w:tr>
      <w:tr>
        <w:trPr>
          <w:trHeight w:val="450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587">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588">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589">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590">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591">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592">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593">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594">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595">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596">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597">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598">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599">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600">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601">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602">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603">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604">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605">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606">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607">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608">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609">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610">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611">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612">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613">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614">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615">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616">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617">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618">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619">
              <w:r>
                <w:rPr>
                  <w:rFonts w:ascii="Times New Roman" w:hAnsi="Times New Roman"/>
                  <w:b w:val="false"/>
                  <w:i w:val="false"/>
                  <w:color w:val="0000ff"/>
                  <w:sz w:val="22"/>
                  <w:u w:val="single"/>
                </w:rPr>
                <w:t>http://www.labbe.de/</w:t>
              </w:r>
            </w:hyperlink>
          </w:p>
        </w:tc>
      </w:tr>
      <w:tr>
        <w:trPr>
          <w:trHeight w:val="4320" w:hRule="atLeast"/>
          <w:trHeight w:val="144" w:hRule="atLeast"/>
        </w:trPr>
        <w:tc>
          <w:tcPr>
            <w:tcW w:w="37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4" w:type="dxa"/>
            <w:tcBorders/>
            <w:tcMar>
              <w:top w:w="50" w:type="dxa"/>
              <w:left w:w="100" w:type="dxa"/>
            </w:tcMar>
            <w:vAlign w:val="center"/>
          </w:tcPr>
          <w:p>
            <w:pPr>
              <w:spacing w:before="0" w:after="0" w:line="276"/>
              <w:ind w:left="135"/>
              <w:jc w:val="center"/>
            </w:pPr>
          </w:p>
        </w:tc>
        <w:tc>
          <w:tcPr>
            <w:tcW w:w="2645" w:type="dxa"/>
            <w:tcBorders/>
            <w:tcMar>
              <w:top w:w="50" w:type="dxa"/>
              <w:left w:w="100" w:type="dxa"/>
            </w:tcMar>
            <w:vAlign w:val="center"/>
          </w:tcPr>
          <w:p>
            <w:pPr>
              <w:spacing w:before="0" w:after="0"/>
              <w:ind w:left="135"/>
              <w:jc w:val="left"/>
            </w:pPr>
            <w:hyperlink r:id="rId620">
              <w:r>
                <w:rPr>
                  <w:rFonts w:ascii="Times New Roman" w:hAnsi="Times New Roman"/>
                  <w:b w:val="false"/>
                  <w:i w:val="false"/>
                  <w:color w:val="0000ff"/>
                  <w:sz w:val="22"/>
                  <w:u w:val="single"/>
                </w:rPr>
                <w:t>http://www.goethe.de/</w:t>
              </w:r>
            </w:hyperlink>
            <w:r>
              <w:rPr>
                <w:rFonts w:ascii="Times New Roman" w:hAnsi="Times New Roman"/>
                <w:b w:val="false"/>
                <w:i w:val="false"/>
                <w:color w:val="000000"/>
                <w:sz w:val="24"/>
              </w:rPr>
              <w:t xml:space="preserve"> </w:t>
            </w:r>
            <w:hyperlink r:id="rId621">
              <w:r>
                <w:rPr>
                  <w:rFonts w:ascii="Times New Roman" w:hAnsi="Times New Roman"/>
                  <w:b w:val="false"/>
                  <w:i w:val="false"/>
                  <w:color w:val="0000ff"/>
                  <w:sz w:val="22"/>
                  <w:u w:val="single"/>
                </w:rPr>
                <w:t>http://www.dw.com</w:t>
              </w:r>
            </w:hyperlink>
            <w:r>
              <w:rPr>
                <w:rFonts w:ascii="Times New Roman" w:hAnsi="Times New Roman"/>
                <w:b w:val="false"/>
                <w:i w:val="false"/>
                <w:color w:val="000000"/>
                <w:sz w:val="24"/>
              </w:rPr>
              <w:t xml:space="preserve"> </w:t>
            </w:r>
            <w:hyperlink r:id="rId622">
              <w:r>
                <w:rPr>
                  <w:rFonts w:ascii="Times New Roman" w:hAnsi="Times New Roman"/>
                  <w:b w:val="false"/>
                  <w:i w:val="false"/>
                  <w:color w:val="0000ff"/>
                  <w:sz w:val="22"/>
                  <w:u w:val="single"/>
                </w:rPr>
                <w:t>http://www.audio-lingua.eu</w:t>
              </w:r>
            </w:hyperlink>
            <w:r>
              <w:rPr>
                <w:rFonts w:ascii="Times New Roman" w:hAnsi="Times New Roman"/>
                <w:b w:val="false"/>
                <w:i w:val="false"/>
                <w:color w:val="000000"/>
                <w:sz w:val="24"/>
              </w:rPr>
              <w:t xml:space="preserve"> </w:t>
            </w:r>
            <w:hyperlink r:id="rId623">
              <w:r>
                <w:rPr>
                  <w:rFonts w:ascii="Times New Roman" w:hAnsi="Times New Roman"/>
                  <w:b w:val="false"/>
                  <w:i w:val="false"/>
                  <w:color w:val="0000ff"/>
                  <w:sz w:val="22"/>
                  <w:u w:val="single"/>
                </w:rPr>
                <w:t>http://www.deutschalsfremdsprache.de</w:t>
              </w:r>
            </w:hyperlink>
            <w:r>
              <w:rPr>
                <w:rFonts w:ascii="Times New Roman" w:hAnsi="Times New Roman"/>
                <w:b w:val="false"/>
                <w:i w:val="false"/>
                <w:color w:val="000000"/>
                <w:sz w:val="24"/>
              </w:rPr>
              <w:t xml:space="preserve"> </w:t>
            </w:r>
            <w:hyperlink r:id="rId624">
              <w:r>
                <w:rPr>
                  <w:rFonts w:ascii="Times New Roman" w:hAnsi="Times New Roman"/>
                  <w:b w:val="false"/>
                  <w:i w:val="false"/>
                  <w:color w:val="0000ff"/>
                  <w:sz w:val="22"/>
                  <w:u w:val="single"/>
                </w:rPr>
                <w:t>http://multitran.ru</w:t>
              </w:r>
            </w:hyperlink>
            <w:r>
              <w:rPr>
                <w:rFonts w:ascii="Times New Roman" w:hAnsi="Times New Roman"/>
                <w:b w:val="false"/>
                <w:i w:val="false"/>
                <w:color w:val="000000"/>
                <w:sz w:val="24"/>
              </w:rPr>
              <w:t xml:space="preserve"> </w:t>
            </w:r>
            <w:hyperlink r:id="rId625">
              <w:r>
                <w:rPr>
                  <w:rFonts w:ascii="Times New Roman" w:hAnsi="Times New Roman"/>
                  <w:b w:val="false"/>
                  <w:i w:val="false"/>
                  <w:color w:val="0000ff"/>
                  <w:sz w:val="22"/>
                  <w:u w:val="single"/>
                </w:rPr>
                <w:t>https://www.pasch-net.de/</w:t>
              </w:r>
            </w:hyperlink>
            <w:r>
              <w:rPr>
                <w:rFonts w:ascii="Times New Roman" w:hAnsi="Times New Roman"/>
                <w:b w:val="false"/>
                <w:i w:val="false"/>
                <w:color w:val="000000"/>
                <w:sz w:val="24"/>
              </w:rPr>
              <w:t xml:space="preserve"> </w:t>
            </w:r>
            <w:hyperlink r:id="rId626">
              <w:r>
                <w:rPr>
                  <w:rFonts w:ascii="Times New Roman" w:hAnsi="Times New Roman"/>
                  <w:b w:val="false"/>
                  <w:i w:val="false"/>
                  <w:color w:val="0000ff"/>
                  <w:sz w:val="22"/>
                  <w:u w:val="single"/>
                </w:rPr>
                <w:t>https://www.deutschalsfremdsprache.ch/</w:t>
              </w:r>
            </w:hyperlink>
            <w:r>
              <w:rPr>
                <w:rFonts w:ascii="Times New Roman" w:hAnsi="Times New Roman"/>
                <w:b w:val="false"/>
                <w:i w:val="false"/>
                <w:color w:val="000000"/>
                <w:sz w:val="24"/>
              </w:rPr>
              <w:t xml:space="preserve"> </w:t>
            </w:r>
            <w:hyperlink r:id="rId627">
              <w:r>
                <w:rPr>
                  <w:rFonts w:ascii="Times New Roman" w:hAnsi="Times New Roman"/>
                  <w:b w:val="false"/>
                  <w:i w:val="false"/>
                  <w:color w:val="0000ff"/>
                  <w:sz w:val="22"/>
                  <w:u w:val="single"/>
                </w:rPr>
                <w:t>https://www.schubert-verlag.de/</w:t>
              </w:r>
            </w:hyperlink>
            <w:r>
              <w:rPr>
                <w:rFonts w:ascii="Times New Roman" w:hAnsi="Times New Roman"/>
                <w:b w:val="false"/>
                <w:i w:val="false"/>
                <w:color w:val="000000"/>
                <w:sz w:val="24"/>
              </w:rPr>
              <w:t xml:space="preserve"> </w:t>
            </w:r>
            <w:hyperlink r:id="rId628">
              <w:r>
                <w:rPr>
                  <w:rFonts w:ascii="Times New Roman" w:hAnsi="Times New Roman"/>
                  <w:b w:val="false"/>
                  <w:i w:val="false"/>
                  <w:color w:val="0000ff"/>
                  <w:sz w:val="22"/>
                  <w:u w:val="single"/>
                </w:rPr>
                <w:t>https://www.sprachenlernen24.de/deutsch-fuer-kinder-deutsch-kindersprachkurs/</w:t>
              </w:r>
            </w:hyperlink>
            <w:r>
              <w:rPr>
                <w:rFonts w:ascii="Times New Roman" w:hAnsi="Times New Roman"/>
                <w:b w:val="false"/>
                <w:i w:val="false"/>
                <w:color w:val="000000"/>
                <w:sz w:val="24"/>
              </w:rPr>
              <w:t xml:space="preserve"> </w:t>
            </w:r>
            <w:hyperlink r:id="rId629">
              <w:r>
                <w:rPr>
                  <w:rFonts w:ascii="Times New Roman" w:hAnsi="Times New Roman"/>
                  <w:b w:val="false"/>
                  <w:i w:val="false"/>
                  <w:color w:val="0000ff"/>
                  <w:sz w:val="22"/>
                  <w:u w:val="single"/>
                </w:rPr>
                <w:t>https://www.schule-bw.de/</w:t>
              </w:r>
            </w:hyperlink>
            <w:r>
              <w:rPr>
                <w:rFonts w:ascii="Times New Roman" w:hAnsi="Times New Roman"/>
                <w:b w:val="false"/>
                <w:i w:val="false"/>
                <w:color w:val="000000"/>
                <w:sz w:val="24"/>
              </w:rPr>
              <w:t xml:space="preserve"> </w:t>
            </w:r>
            <w:hyperlink r:id="rId630">
              <w:r>
                <w:rPr>
                  <w:rFonts w:ascii="Times New Roman" w:hAnsi="Times New Roman"/>
                  <w:b w:val="false"/>
                  <w:i w:val="false"/>
                  <w:color w:val="0000ff"/>
                  <w:sz w:val="22"/>
                  <w:u w:val="single"/>
                </w:rPr>
                <w:t>http://www.labbe.de/</w:t>
              </w:r>
            </w:hyperlink>
          </w:p>
        </w:tc>
      </w:tr>
      <w:tr>
        <w:trPr>
          <w:trHeight w:val="67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5" w:type="dxa"/>
            <w:tcBorders/>
            <w:tcMar>
              <w:top w:w="50" w:type="dxa"/>
              <w:left w:w="100" w:type="dxa"/>
            </w:tcMar>
            <w:vAlign w:val="center"/>
          </w:tcPr>
          <w:p>
            <w:pPr>
              <w:jc w:val="left"/>
            </w:pPr>
          </w:p>
        </w:tc>
      </w:tr>
    </w:tbl>
    <w:p>
      <w:pPr>
        <w:sectPr>
          <w:pgSz w:w="16383" w:h="11906" w:orient="landscape"/>
        </w:sectPr>
      </w:pPr>
    </w:p>
    <w:bookmarkStart w:name="block-8866296" w:id="14"/>
    <w:p>
      <w:pPr>
        <w:sectPr>
          <w:pgSz w:w="16383" w:h="11906" w:orient="landscape"/>
        </w:sectPr>
      </w:pPr>
    </w:p>
    <w:bookmarkEnd w:id="14"/>
    <w:bookmarkEnd w:id="13"/>
    <w:bookmarkStart w:name="block-8866297"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(члены семьи,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(члены семьи,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(знакомство с новыми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(знакомство с новыми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(мои новые друзья, какие они?)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(мои новые друзья, какие они?)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(совместные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(совместные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(в гостях у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(в гостях у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(семейные праздники.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(семейные праздники.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(летние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(летние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друзья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друзья (в зоопарке и в цирке)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Внешность и характер человека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Внешность и характер моих друзей и одноклассников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Внешность и характер моих друзей и одноклассников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Внешность и характер литературного персонажа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Внешность и характер моего учителя / моей учительницы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Внешность.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Внешность.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(мои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моих друзей и одноклассников)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(какие книги мне нравится читать)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(какие книги читают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(поход в кино с друзьями и одноклассниками)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(мои занятия спортом)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распорядок дня (будний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распорядок дня (будний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4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распорядок дня (выходной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 моего друга / моей подруги)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 (что я ем)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 (день здорового питания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(названия магазинов)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(названия магазинов)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(поход за покупками с семьёй)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(поход за покупками самостоятельно)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(поход за покупками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(поход за покупками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(моя школа)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(моя школа)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(мои одноклассники)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(мои одноклассники)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(школьные принадлежности)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(время, проведённое после школы)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(время, проведённое после школы)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(выбор профессии)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(выбор профессии)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(школьный кружок)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(школьный кружок)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(школьный праздник)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(мои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(каникулы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(каникулы на море)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(каникулы в деревне, на даче)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(мои занятия в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 моём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 моём городе (охрана природы)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 моём городе (что можно сделать для природы в моём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 моём городе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 моём городе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 (перечисление)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 (характеристика)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Погода (в моём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Погода (в разное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Погода.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(мой дом)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(моя комната)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(профессии)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(здания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Родноое село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(ориентация в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(центр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(куда пойти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(траспорт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(города в России и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(город моей мечты)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29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(cтолицы,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(cтолицы,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(cтолицы,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родной страны)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родной страны)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родной страны)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страны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страны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страны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(написание поздравительной открытки)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(написание поздравительной открытки)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(мой любимый праздник)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(мой любимый праздник)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(любимый праздник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8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(сказки, рассказы)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(сказки, рассказы)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(сказки, рассказы)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(рассказываем сказку)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(рассказываем сказку)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(рассказываем сказку)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(писатели)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(писатели)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(народный фольклор)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(члены семьи,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(во дворе,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(во дворе,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(совместные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(совместные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(сколько у тебя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(мои внешность и характер)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(внешность и характер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(внешность и характер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(внешность и характер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(мои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(мои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(увлечения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(увлечения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(идём в кино или в театр)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(идём в музей)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(виды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(выходной день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(зоопарк)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(фрукты и овощи осенью)</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будний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будний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(будний день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(что я делаю каждый день,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(порядок в комнате)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здоровый образ жизни)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здоровый образ жизни)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(как оставаться здоровым и бодрым?)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(биопродукты)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18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(перечисление продуктов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супермаркете)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супермаркете)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био-магазине)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(на рынке)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(едим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(едим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(осень - моё любимое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(начало учебного года в моей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(начало учебного года у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(изучаемые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(изучаемые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(мой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(начало учебного года в разных странах)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6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(здание моей школы)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(школьные фото)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(классная комната,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(расписание уроков)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(оценки)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(мне нравится учиться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(расписание моей мечты)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(изучение иностранного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(изучение иностранного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(школа моей мечты)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разное время года (летние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разное время года (летние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разное время года (чем заняться в осенние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разное время года (советы путешественникам)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 (путешествия по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 (праздник урожая)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 (прогулка по городу)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26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Путешествия по России и иностранным странам.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Путешествия по России и иностранным странам.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Путешествия по России и иностранным странам.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(животные в лесу)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(животные и птицы)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(животные и птицы)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(животные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(животные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 в моём городе /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(жизнь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(жизнь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(жизнь в сельской местности, мой дом)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2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(жизнь в сельской местности, мой дом)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(жизнь в сельской местности. Воспитание домашнего животного)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(транспорт на улицах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(транспорт. улицы и переулки)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(транспорт. как добраться до …?)</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(общая информация о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(общая информация о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Страны изучаемого языка (традиции 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4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Страны изучаемого языка (интересная информация)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(музеи)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(транспорт для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(великие писатели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(великие поэты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(великие поэты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(читаем отрывок из художественного произведения)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(читаем отрывок из художественного произведения)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(читаем стихи и поём песни)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(краткая биография, ищем информацию в интернете)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98"/>
        <w:gridCol w:w="3627"/>
        <w:gridCol w:w="1036"/>
        <w:gridCol w:w="2009"/>
        <w:gridCol w:w="2163"/>
        <w:gridCol w:w="1511"/>
        <w:gridCol w:w="2650"/>
      </w:tblGrid>
      <w:tr>
        <w:trPr>
          <w:trHeight w:val="300" w:hRule="atLeast"/>
          <w:trHeight w:val="144" w:hRule="atLeast"/>
        </w:trPr>
        <w:tc>
          <w:tcPr>
            <w:tcW w:w="4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(знакомьтесь - моя семья)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(распределение обязанностей по дому)</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(моя семья и 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(моя семья и 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(по переписке)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(мои друзья и 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(мои друзья и 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620"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 друзей)</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 друзей)</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 в моей жизни)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 в моей жизни)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(спортивные соревнования)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(популярные виды спорта)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(идём в кино/музей/театр)</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(мои хобби и увлечения)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27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(мои хобби и увлечения)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и увлечения моих друзей)</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и увлечения моих друзей)</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(бодрое начало дня)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(у меня болит …)</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(у меня болит …)</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(посещение врача)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(я занимаюсь спортом)</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(я занимаюсь спортом)</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(Олимпийские игры)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магазин за покупками)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магазин за покупками)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(различные виды магазинов)</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магазине одежды)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магазине одежды)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300"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(снова в школу)</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(моя школьная жизнь)</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(моя школьная жизнь)</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(мой класс)</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(мой класс)</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(предметы в школе)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(друзья по переписке)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(будущая профессия)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(будущая профессия)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300"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300"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(мои каникулы)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(путешествуем на каникулах)</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(каникулы в спортивном лагере)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4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(путешествуем по нашей стране)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(путешествуем по нашей стране)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(путешествуем по стране изучаемого языка)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(путешествуем по стране изучаемого языка)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(делимся впечатлениями о путешествии)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(домашние животные в деревне)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(уход за домашними животными в деревне)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(проблемы экологии)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(проблемы экологии)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(сортировка мусора)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природы)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природы)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природы (национальные парки)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природы (экологические организации)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51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(проблемы загрязнения воздуха и воды)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(что такое Родина?)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жизни в сельской местности)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жизни в сельской местности)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(минусы жизни в сельской местности)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жизни в городе)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жизни в городе)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(минусы жизни в городе)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(город/село, в котором я живу, описание)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(транспорт в мегаполисе и в сельской местности)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(правила поведения на дороге)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0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(ориентирование в незнакомом городе)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(в магазин за покупками)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(природа моего региона)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(переписка с друзьями)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(поиск информации в Интернете)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(поиск информации в Интернете)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63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(телевидение. За и против)</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63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(телевидение. За и против)</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48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(географическое положение. Столицы)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(природа, ландшафт)</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(немецко-говорящие страны)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(наша большая страна)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 нашей страны)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 стран изучаемого языка)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(памятники культуры)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(песни, стихи, фолклор)</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(народные промыслы)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208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 традиции)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21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(моя семья)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(взаимоотношения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(взаимоотношения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(моя семья и 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(моя семья и 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(как описать внешность человека?)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(как описать внешность человека?)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(что можно рассказать о друге / подруге?)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(что можно рассказать о друге / подруге?)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(чем увлекаются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(чем увлекаются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(выбор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(выбор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(мир моих книг)</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(театр или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(музей, который мне нравится)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(музеи мира)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8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(всемирно известные музеи и галереи)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 на свежем водухе)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(какая музыка мне нравится?)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 и подростки)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(что нужно, чтобы быть здоровым?)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(что нужно, чтобы быть здоровым?)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(часто ли вы болеете?)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 ли я питаюсь?)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(урок физкультуры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питание (за и против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питание (за и против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 одежды с родителями)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 одежды с родителями)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(беседа с продавцом)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(выбор продуктов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(виды школ в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(система образования в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 система оценивания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(мне нравится моя школа)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(моя школа и мои учителя)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(предметы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78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(предметы в моей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(посещение школьной библиотеки)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форма)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(встреча одноклассников после каникул)</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(моё классное лето)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(лето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(планируем путешествие)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(куда я хотел/ а бы поехать отдыхать?)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(отпуск)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(куда в отпуск?)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(путешествие по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(знакомимся со страной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1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(знакомимся со страной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(программа путешествия)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(собираем чемодан)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(путешествие по России, подготовка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(мои впечатления от путешествия)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(что я делаю в путешествии?)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(крупные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(климат, погода. Погода в моём регионе)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(описание карты с погодой)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69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(растения и животные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(растения и животные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Климат, погода.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Климат, погода.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(жизнь в большом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(жизнь в большом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(жизнь в сельской местности)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(жизнь в сельской местности)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 в большом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 в современной жизни)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 в современной жизни)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(учащиеся и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(учащиеся и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(смартфоны в школе: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(смартфоны в школе: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(интересные места)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(путешествие по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 страны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2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 страны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(национальные праздники в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немецкоязычных стран)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художники)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(великие художники и их картины)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(здороваемся и прощаемся в различных ситуациях)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(семья в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(семья в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(почему семья - это важно?)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(конфликты в семье)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(конфликты в семье и пути их решения)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(конфликты в семье и пути их решения)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(моя будущая семья)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(как выгляжу 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(как выглят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5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(современный подросток. Описание книг, какие они)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(современный подросток. Описание книг, какие они)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(cтили в музыке)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(музыка в жизни современного подростка)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(музыка в жизни современного подростка)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(на экскурсии в музее)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(занятия спортом)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(живопись и рисование)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4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(компьютерные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(что полезно для здоровья?)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(что полезно для здоровья?)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(движение – жизнь: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(движение – жизнь: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(занятия спортом)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 и вовремя питаться – важно)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(идём к врачу?)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(мои покупки)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2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(мои покупки)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(покупки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(как правильно обращаться с карманными деньгами?)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(как правильно обращаться с карманными деньгами?)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(размер суммы карманных денег)</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Родители. (за или против карманных денег?)</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Родители. (за или против карманных денег?)</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(система школьного и высшего образования)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6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проекты)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моё отношение к ним)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моё отношение к ним)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(отношение к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(отношение к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(мои друзья по переписке)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(школы в России и в странах изучаемого языка: сравнение, проект)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(школы в России и в странах изучаемого языка: сравнение, проект)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(возможности продолжения образования)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(куда пойти учиться после школы?)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(иностранный язык и будущая профессия)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(моя будущая профессия)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библиотека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библиотека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на море)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в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в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в большом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в большом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(путешествие автостопом)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(путешествие автостопом)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(выбор транспорта для путешествия)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(зачем сажать деревья?)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Стихийные бедствия (участие в проектах по защите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Стихийные бедствия (что я могу сделать для защиты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Стихийные бедствия (что я могу сделать для защиты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(зачем нужны средства массовой информации?)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 или книги)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(телевидение: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(телевидение: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(высказываем своё мнение)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(газеты и журналы)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 или телевидение)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(интернет-безопасность)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(радио)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(путешествие по родной стране)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родной страны)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(крупные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9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(великие музыканты)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(великие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0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8866297" w:id="16"/>
    <w:p>
      <w:pPr>
        <w:sectPr>
          <w:pgSz w:w="16383" w:h="11906" w:orient="landscape"/>
        </w:sectPr>
      </w:pPr>
    </w:p>
    <w:bookmarkEnd w:id="16"/>
    <w:bookmarkEnd w:id="15"/>
    <w:bookmarkStart w:name="block-8866298"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309427a-9597-44b9-b302-7e701b5377ac" w:id="18"/>
      <w:r>
        <w:rPr>
          <w:rFonts w:ascii="Times New Roman" w:hAnsi="Times New Roman"/>
          <w:b w:val="false"/>
          <w:i w:val="false"/>
          <w:color w:val="000000"/>
          <w:sz w:val="28"/>
        </w:rPr>
        <w:t>• Немецкий язык (в 2 частях), 6 класс/ Бим И.Л., Садомова Л.В., Санникова Л.М., Акционерное общество «Издательство «Просвещение»</w:t>
      </w:r>
      <w:bookmarkEnd w:id="18"/>
      <w:r>
        <w:rPr>
          <w:sz w:val="28"/>
        </w:rPr>
        <w:br/>
      </w:r>
      <w:bookmarkStart w:name="7309427a-9597-44b9-b302-7e701b5377ac" w:id="19"/>
      <w:r>
        <w:rPr>
          <w:rFonts w:ascii="Times New Roman" w:hAnsi="Times New Roman"/>
          <w:b w:val="false"/>
          <w:i w:val="false"/>
          <w:color w:val="000000"/>
          <w:sz w:val="28"/>
        </w:rPr>
        <w:t xml:space="preserve"> • Немецкий язык, 7 класс/ Бим И.Л., Садомова Л.В., Акционерное общество «Издательство «Просвещение»</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96d2316-17c9-45fe-9ccd-50fcdf36cbce" w:id="20"/>
      <w:bookmarkEnd w:id="20"/>
      <w:r>
        <w:rPr>
          <w:sz w:val="28"/>
        </w:rPr>
        <w:br/>
      </w:r>
      <w:bookmarkStart w:name="096d2316-17c9-45fe-9ccd-50fcdf36cbce" w:id="21"/>
      <w:r>
        <w:rPr>
          <w:rFonts w:ascii="Times New Roman" w:hAnsi="Times New Roman"/>
          <w:b w:val="false"/>
          <w:i w:val="false"/>
          <w:color w:val="000000"/>
          <w:sz w:val="28"/>
        </w:rPr>
        <w:t xml:space="preserve"> 1. Бим И.Л, Садомова Л.В, Жарова Р.Х. «Немецкий язык. Книга для учителя. 8 класс». Москва, «Просвещение», 2014г. (основная и дополнительная);</w:t>
      </w:r>
      <w:bookmarkEnd w:id="21"/>
      <w:r>
        <w:rPr>
          <w:sz w:val="28"/>
        </w:rPr>
        <w:br/>
      </w:r>
      <w:r>
        <w:rPr>
          <w:sz w:val="28"/>
        </w:rPr>
        <w:br/>
      </w:r>
      <w:bookmarkStart w:name="096d2316-17c9-45fe-9ccd-50fcdf36cbce" w:id="22"/>
      <w:r>
        <w:rPr>
          <w:rFonts w:ascii="Times New Roman" w:hAnsi="Times New Roman"/>
          <w:b w:val="false"/>
          <w:i w:val="false"/>
          <w:color w:val="000000"/>
          <w:sz w:val="28"/>
        </w:rPr>
        <w:t xml:space="preserve"> Бим И.Л, Садомова Л.В, Жарова Р.Х «Немецкий язык. Книга для учителя. 7 класс». Москва, «Просвещение», 2014г. (основная и дополнительная);</w:t>
      </w:r>
      <w:bookmarkEnd w:id="22"/>
      <w:r>
        <w:rPr>
          <w:sz w:val="28"/>
        </w:rPr>
        <w:br/>
      </w:r>
      <w:bookmarkStart w:name="096d2316-17c9-45fe-9ccd-50fcdf36cbce" w:id="23"/>
      <w:r>
        <w:rPr>
          <w:rFonts w:ascii="Times New Roman" w:hAnsi="Times New Roman"/>
          <w:b w:val="false"/>
          <w:i w:val="false"/>
          <w:color w:val="000000"/>
          <w:sz w:val="28"/>
        </w:rPr>
        <w:t xml:space="preserve"> Бим И.Л, Садомова Л.В, Жарова Р.Х «Немецкий язык. Книга для учителя. 6 класс». Москва, «Просвещение», 2015г. (основная и дополнительная);</w:t>
      </w:r>
      <w:bookmarkEnd w:id="23"/>
      <w:r>
        <w:rPr>
          <w:sz w:val="28"/>
        </w:rPr>
        <w:br/>
      </w:r>
      <w:bookmarkStart w:name="096d2316-17c9-45fe-9ccd-50fcdf36cbce" w:id="24"/>
      <w:r>
        <w:rPr>
          <w:rFonts w:ascii="Times New Roman" w:hAnsi="Times New Roman"/>
          <w:b w:val="false"/>
          <w:i w:val="false"/>
          <w:color w:val="000000"/>
          <w:sz w:val="28"/>
        </w:rPr>
        <w:t xml:space="preserve"> 2. Немецкий язык. Рабочие программы. Предметная линия учебников И.Л.Бим.5-9 классы: пособие для учителей общеобразовательных учреждений/И.Л.Бим, Л.И.Рыжова.-М.:Просвещение, 2014</w:t>
      </w:r>
      <w:bookmarkEnd w:id="24"/>
      <w:r>
        <w:rPr>
          <w:sz w:val="28"/>
        </w:rPr>
        <w:br/>
      </w:r>
      <w:bookmarkStart w:name="096d2316-17c9-45fe-9ccd-50fcdf36cbce" w:id="25"/>
      <w:r>
        <w:rPr>
          <w:rFonts w:ascii="Times New Roman" w:hAnsi="Times New Roman"/>
          <w:b w:val="false"/>
          <w:i w:val="false"/>
          <w:color w:val="000000"/>
          <w:sz w:val="28"/>
        </w:rPr>
        <w:t xml:space="preserve"> 3. Немецкий язык. Контрольные задания для подготовки к ОГЭ. 6 класс. Учебное пособие для учащихся общеобразовательных организаций../Е.А. Семенцова, – М.: Просвещение, 2016</w:t>
      </w:r>
      <w:bookmarkEnd w:id="25"/>
      <w:r>
        <w:rPr>
          <w:sz w:val="28"/>
        </w:rPr>
        <w:br/>
      </w:r>
      <w:bookmarkStart w:name="096d2316-17c9-45fe-9ccd-50fcdf36cbce" w:id="26"/>
      <w:r>
        <w:rPr>
          <w:rFonts w:ascii="Times New Roman" w:hAnsi="Times New Roman"/>
          <w:b w:val="false"/>
          <w:i w:val="false"/>
          <w:color w:val="000000"/>
          <w:sz w:val="28"/>
        </w:rPr>
        <w:t xml:space="preserve"> 4. Großwörterbuch Deutsch als Fremdsprache, Langenscheidt 2010</w:t>
      </w:r>
      <w:bookmarkEnd w:id="26"/>
      <w:r>
        <w:rPr>
          <w:sz w:val="28"/>
        </w:rPr>
        <w:br/>
      </w:r>
      <w:bookmarkStart w:name="096d2316-17c9-45fe-9ccd-50fcdf36cbce" w:id="27"/>
      <w:r>
        <w:rPr>
          <w:rFonts w:ascii="Times New Roman" w:hAnsi="Times New Roman"/>
          <w:b w:val="false"/>
          <w:i w:val="false"/>
          <w:color w:val="000000"/>
          <w:sz w:val="28"/>
        </w:rPr>
        <w:t xml:space="preserve"> 5. Германия. Большая энциклопедия. Лингвострановедческий словарь, Москва, 2011 </w:t>
      </w:r>
      <w:bookmarkEnd w:id="27"/>
      <w:r>
        <w:rPr>
          <w:sz w:val="28"/>
        </w:rPr>
        <w:br/>
      </w:r>
      <w:bookmarkStart w:name="096d2316-17c9-45fe-9ccd-50fcdf36cbce" w:id="28"/>
      <w:r>
        <w:rPr>
          <w:rFonts w:ascii="Times New Roman" w:hAnsi="Times New Roman"/>
          <w:b w:val="false"/>
          <w:i w:val="false"/>
          <w:color w:val="000000"/>
          <w:sz w:val="28"/>
        </w:rPr>
        <w:t xml:space="preserve"> 6. Deutsch als Fremdsprache, Berlin und München, Langenscheidt 2010</w:t>
      </w:r>
      <w:bookmarkEnd w:id="28"/>
      <w:r>
        <w:rPr>
          <w:sz w:val="28"/>
        </w:rPr>
        <w:br/>
      </w:r>
      <w:bookmarkStart w:name="096d2316-17c9-45fe-9ccd-50fcdf36cbce" w:id="29"/>
      <w:r>
        <w:rPr>
          <w:rFonts w:ascii="Times New Roman" w:hAnsi="Times New Roman"/>
          <w:b w:val="false"/>
          <w:i w:val="false"/>
          <w:color w:val="000000"/>
          <w:sz w:val="28"/>
        </w:rPr>
        <w:t xml:space="preserve"> 7. Стандарт основного общего образования по иностранному языку (http://www.edusite.ru/p137aa1.html)</w:t>
      </w:r>
      <w:bookmarkEnd w:id="29"/>
      <w:r>
        <w:rPr>
          <w:sz w:val="28"/>
        </w:rPr>
        <w:br/>
      </w:r>
      <w:bookmarkStart w:name="096d2316-17c9-45fe-9ccd-50fcdf36cbce" w:id="30"/>
      <w:r>
        <w:rPr>
          <w:rFonts w:ascii="Times New Roman" w:hAnsi="Times New Roman"/>
          <w:b w:val="false"/>
          <w:i w:val="false"/>
          <w:color w:val="000000"/>
          <w:sz w:val="28"/>
        </w:rPr>
        <w:t xml:space="preserve"> 8. Примерная программа основного общего образования по иностранному языку (http://www.edu.doal.ru/predm/laws4/prog_nach_in.doc)</w:t>
      </w:r>
      <w:bookmarkEnd w:id="30"/>
      <w:r>
        <w:rPr>
          <w:sz w:val="28"/>
        </w:rPr>
        <w:br/>
      </w:r>
      <w:bookmarkStart w:name="096d2316-17c9-45fe-9ccd-50fcdf36cbce" w:id="31"/>
      <w:r>
        <w:rPr>
          <w:rFonts w:ascii="Times New Roman" w:hAnsi="Times New Roman"/>
          <w:b w:val="false"/>
          <w:i w:val="false"/>
          <w:color w:val="000000"/>
          <w:sz w:val="28"/>
        </w:rPr>
        <w:t xml:space="preserve"> 9. Schülerduden Grammatik, Dudenverlag Mannheim 2007</w:t>
      </w:r>
      <w:bookmarkEnd w:id="31"/>
      <w:r>
        <w:rPr>
          <w:sz w:val="28"/>
        </w:rPr>
        <w:br/>
      </w:r>
      <w:bookmarkStart w:name="096d2316-17c9-45fe-9ccd-50fcdf36cbce" w:id="32"/>
      <w:bookmarkEnd w:id="3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a9a478bc-4688-4f98-b2ec-4850a6d88b01" w:id="33"/>
      <w:r>
        <w:rPr>
          <w:rFonts w:ascii="Times New Roman" w:hAnsi="Times New Roman"/>
          <w:b w:val="false"/>
          <w:i w:val="false"/>
          <w:color w:val="000000"/>
          <w:sz w:val="28"/>
        </w:rPr>
        <w:t>http://www.dw.com</w:t>
      </w:r>
      <w:bookmarkEnd w:id="33"/>
      <w:r>
        <w:rPr>
          <w:sz w:val="28"/>
        </w:rPr>
        <w:br/>
      </w:r>
      <w:bookmarkStart w:name="a9a478bc-4688-4f98-b2ec-4850a6d88b01" w:id="34"/>
      <w:r>
        <w:rPr>
          <w:rFonts w:ascii="Times New Roman" w:hAnsi="Times New Roman"/>
          <w:b w:val="false"/>
          <w:i w:val="false"/>
          <w:color w:val="000000"/>
          <w:sz w:val="28"/>
        </w:rPr>
        <w:t xml:space="preserve"> http://www.audio-lingua.eu</w:t>
      </w:r>
      <w:bookmarkEnd w:id="34"/>
      <w:r>
        <w:rPr>
          <w:sz w:val="28"/>
        </w:rPr>
        <w:br/>
      </w:r>
      <w:bookmarkStart w:name="a9a478bc-4688-4f98-b2ec-4850a6d88b01" w:id="35"/>
      <w:r>
        <w:rPr>
          <w:rFonts w:ascii="Times New Roman" w:hAnsi="Times New Roman"/>
          <w:b w:val="false"/>
          <w:i w:val="false"/>
          <w:color w:val="000000"/>
          <w:sz w:val="28"/>
        </w:rPr>
        <w:t xml:space="preserve"> http://www.deutschalsfremdsprache.de</w:t>
      </w:r>
      <w:bookmarkEnd w:id="35"/>
      <w:r>
        <w:rPr>
          <w:sz w:val="28"/>
        </w:rPr>
        <w:br/>
      </w:r>
      <w:bookmarkStart w:name="a9a478bc-4688-4f98-b2ec-4850a6d88b01" w:id="36"/>
      <w:r>
        <w:rPr>
          <w:rFonts w:ascii="Times New Roman" w:hAnsi="Times New Roman"/>
          <w:b w:val="false"/>
          <w:i w:val="false"/>
          <w:color w:val="000000"/>
          <w:sz w:val="28"/>
        </w:rPr>
        <w:t xml:space="preserve"> http://multitran.ru</w:t>
      </w:r>
      <w:bookmarkEnd w:id="36"/>
      <w:r>
        <w:rPr>
          <w:sz w:val="28"/>
        </w:rPr>
        <w:br/>
      </w:r>
      <w:bookmarkStart w:name="a9a478bc-4688-4f98-b2ec-4850a6d88b01" w:id="37"/>
      <w:r>
        <w:rPr>
          <w:rFonts w:ascii="Times New Roman" w:hAnsi="Times New Roman"/>
          <w:b w:val="false"/>
          <w:i w:val="false"/>
          <w:color w:val="000000"/>
          <w:sz w:val="28"/>
        </w:rPr>
        <w:t xml:space="preserve"> https://www.pasch-net.de/</w:t>
      </w:r>
      <w:bookmarkEnd w:id="37"/>
      <w:r>
        <w:rPr>
          <w:sz w:val="28"/>
        </w:rPr>
        <w:br/>
      </w:r>
      <w:bookmarkStart w:name="a9a478bc-4688-4f98-b2ec-4850a6d88b01" w:id="38"/>
      <w:r>
        <w:rPr>
          <w:rFonts w:ascii="Times New Roman" w:hAnsi="Times New Roman"/>
          <w:b w:val="false"/>
          <w:i w:val="false"/>
          <w:color w:val="000000"/>
          <w:sz w:val="28"/>
        </w:rPr>
        <w:t xml:space="preserve"> https://www.deutschalsfremdsprache.ch/</w:t>
      </w:r>
      <w:bookmarkEnd w:id="38"/>
      <w:r>
        <w:rPr>
          <w:sz w:val="28"/>
        </w:rPr>
        <w:br/>
      </w:r>
      <w:bookmarkStart w:name="a9a478bc-4688-4f98-b2ec-4850a6d88b01" w:id="39"/>
      <w:r>
        <w:rPr>
          <w:rFonts w:ascii="Times New Roman" w:hAnsi="Times New Roman"/>
          <w:b w:val="false"/>
          <w:i w:val="false"/>
          <w:color w:val="000000"/>
          <w:sz w:val="28"/>
        </w:rPr>
        <w:t xml:space="preserve"> https://www.schubert-verlag.de/</w:t>
      </w:r>
      <w:bookmarkEnd w:id="39"/>
      <w:r>
        <w:rPr>
          <w:sz w:val="28"/>
        </w:rPr>
        <w:br/>
      </w:r>
      <w:bookmarkStart w:name="a9a478bc-4688-4f98-b2ec-4850a6d88b01" w:id="40"/>
      <w:bookmarkEnd w:id="40"/>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8866298" w:id="41"/>
    <w:p>
      <w:pPr>
        <w:sectPr>
          <w:pgSz w:w="11906" w:h="16383" w:orient="portrait"/>
        </w:sectPr>
      </w:pPr>
    </w:p>
    <w:bookmarkEnd w:id="41"/>
    <w:bookmarkEnd w:id="1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www.goethe.de/" Type="http://schemas.openxmlformats.org/officeDocument/2006/relationships/hyperlink" Id="rId4"/>
    <Relationship TargetMode="External" Target="http://www.dw.com" Type="http://schemas.openxmlformats.org/officeDocument/2006/relationships/hyperlink" Id="rId5"/>
    <Relationship TargetMode="External" Target="http://www.audio-lingua.eu" Type="http://schemas.openxmlformats.org/officeDocument/2006/relationships/hyperlink" Id="rId6"/>
    <Relationship TargetMode="External" Target="http://www.deutschalsfremdsprache.de" Type="http://schemas.openxmlformats.org/officeDocument/2006/relationships/hyperlink" Id="rId7"/>
    <Relationship TargetMode="External" Target="http://multitran.ru" Type="http://schemas.openxmlformats.org/officeDocument/2006/relationships/hyperlink" Id="rId8"/>
    <Relationship TargetMode="External" Target="https://www.pasch-net.de/" Type="http://schemas.openxmlformats.org/officeDocument/2006/relationships/hyperlink" Id="rId9"/>
    <Relationship TargetMode="External" Target="https://www.deutschalsfremdsprache.ch/" Type="http://schemas.openxmlformats.org/officeDocument/2006/relationships/hyperlink" Id="rId10"/>
    <Relationship TargetMode="External" Target="https://www.schubert-verlag.de/" Type="http://schemas.openxmlformats.org/officeDocument/2006/relationships/hyperlink" Id="rId11"/>
    <Relationship TargetMode="External" Target="https://www.sprachenlernen24.de/deutsch-fuer-kinder-deutsch-kindersprachkurs/" Type="http://schemas.openxmlformats.org/officeDocument/2006/relationships/hyperlink" Id="rId12"/>
    <Relationship TargetMode="External" Target="https://www.schule-bw.de/" Type="http://schemas.openxmlformats.org/officeDocument/2006/relationships/hyperlink" Id="rId13"/>
    <Relationship TargetMode="External" Target="http://www.labbe.de/" Type="http://schemas.openxmlformats.org/officeDocument/2006/relationships/hyperlink" Id="rId14"/>
    <Relationship TargetMode="External" Target="http://www.goethe.de/" Type="http://schemas.openxmlformats.org/officeDocument/2006/relationships/hyperlink" Id="rId15"/>
    <Relationship TargetMode="External" Target="http://www.dw.com" Type="http://schemas.openxmlformats.org/officeDocument/2006/relationships/hyperlink" Id="rId16"/>
    <Relationship TargetMode="External" Target="http://www.audio-lingua.eu" Type="http://schemas.openxmlformats.org/officeDocument/2006/relationships/hyperlink" Id="rId17"/>
    <Relationship TargetMode="External" Target="http://www.deutschalsfremdsprache.de" Type="http://schemas.openxmlformats.org/officeDocument/2006/relationships/hyperlink" Id="rId18"/>
    <Relationship TargetMode="External" Target="http://multitran.ru" Type="http://schemas.openxmlformats.org/officeDocument/2006/relationships/hyperlink" Id="rId19"/>
    <Relationship TargetMode="External" Target="https://www.pasch-net.de/" Type="http://schemas.openxmlformats.org/officeDocument/2006/relationships/hyperlink" Id="rId20"/>
    <Relationship TargetMode="External" Target="https://www.deutschalsfremdsprache.ch/" Type="http://schemas.openxmlformats.org/officeDocument/2006/relationships/hyperlink" Id="rId21"/>
    <Relationship TargetMode="External" Target="https://www.schubert-verlag.de/" Type="http://schemas.openxmlformats.org/officeDocument/2006/relationships/hyperlink" Id="rId22"/>
    <Relationship TargetMode="External" Target="https://www.sprachenlernen24.de/deutsch-fuer-kinder-deutsch-kindersprachkurs/" Type="http://schemas.openxmlformats.org/officeDocument/2006/relationships/hyperlink" Id="rId23"/>
    <Relationship TargetMode="External" Target="https://www.schule-bw.de/" Type="http://schemas.openxmlformats.org/officeDocument/2006/relationships/hyperlink" Id="rId24"/>
    <Relationship TargetMode="External" Target="http://www.labbe.de/" Type="http://schemas.openxmlformats.org/officeDocument/2006/relationships/hyperlink" Id="rId25"/>
    <Relationship TargetMode="External" Target="http://www.goethe.de/" Type="http://schemas.openxmlformats.org/officeDocument/2006/relationships/hyperlink" Id="rId26"/>
    <Relationship TargetMode="External" Target="http://www.dw.com" Type="http://schemas.openxmlformats.org/officeDocument/2006/relationships/hyperlink" Id="rId27"/>
    <Relationship TargetMode="External" Target="http://www.audio-lingua.eu" Type="http://schemas.openxmlformats.org/officeDocument/2006/relationships/hyperlink" Id="rId28"/>
    <Relationship TargetMode="External" Target="http://www.deutschalsfremdsprache.de" Type="http://schemas.openxmlformats.org/officeDocument/2006/relationships/hyperlink" Id="rId29"/>
    <Relationship TargetMode="External" Target="http://multitran.ru" Type="http://schemas.openxmlformats.org/officeDocument/2006/relationships/hyperlink" Id="rId30"/>
    <Relationship TargetMode="External" Target="https://www.pasch-net.de/" Type="http://schemas.openxmlformats.org/officeDocument/2006/relationships/hyperlink" Id="rId31"/>
    <Relationship TargetMode="External" Target="https://www.deutschalsfremdsprache.ch/" Type="http://schemas.openxmlformats.org/officeDocument/2006/relationships/hyperlink" Id="rId32"/>
    <Relationship TargetMode="External" Target="https://www.schubert-verlag.de/" Type="http://schemas.openxmlformats.org/officeDocument/2006/relationships/hyperlink" Id="rId33"/>
    <Relationship TargetMode="External" Target="https://www.sprachenlernen24.de/deutsch-fuer-kinder-deutsch-kindersprachkurs/" Type="http://schemas.openxmlformats.org/officeDocument/2006/relationships/hyperlink" Id="rId34"/>
    <Relationship TargetMode="External" Target="https://www.schule-bw.de/" Type="http://schemas.openxmlformats.org/officeDocument/2006/relationships/hyperlink" Id="rId35"/>
    <Relationship TargetMode="External" Target="http://www.labbe.de/" Type="http://schemas.openxmlformats.org/officeDocument/2006/relationships/hyperlink" Id="rId36"/>
    <Relationship TargetMode="External" Target="http://www.goethe.de/" Type="http://schemas.openxmlformats.org/officeDocument/2006/relationships/hyperlink" Id="rId37"/>
    <Relationship TargetMode="External" Target="http://www.dw.com" Type="http://schemas.openxmlformats.org/officeDocument/2006/relationships/hyperlink" Id="rId38"/>
    <Relationship TargetMode="External" Target="http://www.audio-lingua.eu" Type="http://schemas.openxmlformats.org/officeDocument/2006/relationships/hyperlink" Id="rId39"/>
    <Relationship TargetMode="External" Target="http://www.deutschalsfremdsprache.de" Type="http://schemas.openxmlformats.org/officeDocument/2006/relationships/hyperlink" Id="rId40"/>
    <Relationship TargetMode="External" Target="http://multitran.ru" Type="http://schemas.openxmlformats.org/officeDocument/2006/relationships/hyperlink" Id="rId41"/>
    <Relationship TargetMode="External" Target="https://www.pasch-net.de/" Type="http://schemas.openxmlformats.org/officeDocument/2006/relationships/hyperlink" Id="rId42"/>
    <Relationship TargetMode="External" Target="https://www.deutschalsfremdsprache.ch/" Type="http://schemas.openxmlformats.org/officeDocument/2006/relationships/hyperlink" Id="rId43"/>
    <Relationship TargetMode="External" Target="https://www.schubert-verlag.de/" Type="http://schemas.openxmlformats.org/officeDocument/2006/relationships/hyperlink" Id="rId44"/>
    <Relationship TargetMode="External" Target="https://www.sprachenlernen24.de/deutsch-fuer-kinder-deutsch-kindersprachkurs/" Type="http://schemas.openxmlformats.org/officeDocument/2006/relationships/hyperlink" Id="rId45"/>
    <Relationship TargetMode="External" Target="https://www.schule-bw.de/" Type="http://schemas.openxmlformats.org/officeDocument/2006/relationships/hyperlink" Id="rId46"/>
    <Relationship TargetMode="External" Target="http://www.labbe.de/" Type="http://schemas.openxmlformats.org/officeDocument/2006/relationships/hyperlink" Id="rId47"/>
    <Relationship TargetMode="External" Target="http://www.goethe.de/" Type="http://schemas.openxmlformats.org/officeDocument/2006/relationships/hyperlink" Id="rId48"/>
    <Relationship TargetMode="External" Target="http://www.dw.com" Type="http://schemas.openxmlformats.org/officeDocument/2006/relationships/hyperlink" Id="rId49"/>
    <Relationship TargetMode="External" Target="http://www.audio-lingua.eu" Type="http://schemas.openxmlformats.org/officeDocument/2006/relationships/hyperlink" Id="rId50"/>
    <Relationship TargetMode="External" Target="http://www.deutschalsfremdsprache.de" Type="http://schemas.openxmlformats.org/officeDocument/2006/relationships/hyperlink" Id="rId51"/>
    <Relationship TargetMode="External" Target="http://multitran.ru" Type="http://schemas.openxmlformats.org/officeDocument/2006/relationships/hyperlink" Id="rId52"/>
    <Relationship TargetMode="External" Target="https://www.pasch-net.de/" Type="http://schemas.openxmlformats.org/officeDocument/2006/relationships/hyperlink" Id="rId53"/>
    <Relationship TargetMode="External" Target="https://www.deutschalsfremdsprache.ch/" Type="http://schemas.openxmlformats.org/officeDocument/2006/relationships/hyperlink" Id="rId54"/>
    <Relationship TargetMode="External" Target="https://www.schubert-verlag.de/" Type="http://schemas.openxmlformats.org/officeDocument/2006/relationships/hyperlink" Id="rId55"/>
    <Relationship TargetMode="External" Target="https://www.sprachenlernen24.de/deutsch-fuer-kinder-deutsch-kindersprachkurs/" Type="http://schemas.openxmlformats.org/officeDocument/2006/relationships/hyperlink" Id="rId56"/>
    <Relationship TargetMode="External" Target="https://www.schule-bw.de/" Type="http://schemas.openxmlformats.org/officeDocument/2006/relationships/hyperlink" Id="rId57"/>
    <Relationship TargetMode="External" Target="http://www.labbe.de/" Type="http://schemas.openxmlformats.org/officeDocument/2006/relationships/hyperlink" Id="rId58"/>
    <Relationship TargetMode="External" Target="http://www.goethe.de/" Type="http://schemas.openxmlformats.org/officeDocument/2006/relationships/hyperlink" Id="rId59"/>
    <Relationship TargetMode="External" Target="http://www.dw.com" Type="http://schemas.openxmlformats.org/officeDocument/2006/relationships/hyperlink" Id="rId60"/>
    <Relationship TargetMode="External" Target="http://www.audio-lingua.eu" Type="http://schemas.openxmlformats.org/officeDocument/2006/relationships/hyperlink" Id="rId61"/>
    <Relationship TargetMode="External" Target="http://www.deutschalsfremdsprache.de" Type="http://schemas.openxmlformats.org/officeDocument/2006/relationships/hyperlink" Id="rId62"/>
    <Relationship TargetMode="External" Target="http://multitran.ru" Type="http://schemas.openxmlformats.org/officeDocument/2006/relationships/hyperlink" Id="rId63"/>
    <Relationship TargetMode="External" Target="https://www.pasch-net.de/" Type="http://schemas.openxmlformats.org/officeDocument/2006/relationships/hyperlink" Id="rId64"/>
    <Relationship TargetMode="External" Target="https://www.deutschalsfremdsprache.ch/" Type="http://schemas.openxmlformats.org/officeDocument/2006/relationships/hyperlink" Id="rId65"/>
    <Relationship TargetMode="External" Target="https://www.schubert-verlag.de/" Type="http://schemas.openxmlformats.org/officeDocument/2006/relationships/hyperlink" Id="rId66"/>
    <Relationship TargetMode="External" Target="https://www.sprachenlernen24.de/deutsch-fuer-kinder-deutsch-kindersprachkurs/" Type="http://schemas.openxmlformats.org/officeDocument/2006/relationships/hyperlink" Id="rId67"/>
    <Relationship TargetMode="External" Target="https://www.schule-bw.de/" Type="http://schemas.openxmlformats.org/officeDocument/2006/relationships/hyperlink" Id="rId68"/>
    <Relationship TargetMode="External" Target="http://www.labbe.de/" Type="http://schemas.openxmlformats.org/officeDocument/2006/relationships/hyperlink" Id="rId69"/>
    <Relationship TargetMode="External" Target="http://www.goethe.de/" Type="http://schemas.openxmlformats.org/officeDocument/2006/relationships/hyperlink" Id="rId70"/>
    <Relationship TargetMode="External" Target="http://www.dw.com" Type="http://schemas.openxmlformats.org/officeDocument/2006/relationships/hyperlink" Id="rId71"/>
    <Relationship TargetMode="External" Target="http://www.audio-lingua.eu" Type="http://schemas.openxmlformats.org/officeDocument/2006/relationships/hyperlink" Id="rId72"/>
    <Relationship TargetMode="External" Target="http://www.deutschalsfremdsprache.de" Type="http://schemas.openxmlformats.org/officeDocument/2006/relationships/hyperlink" Id="rId73"/>
    <Relationship TargetMode="External" Target="http://multitran.ru" Type="http://schemas.openxmlformats.org/officeDocument/2006/relationships/hyperlink" Id="rId74"/>
    <Relationship TargetMode="External" Target="https://www.pasch-net.de/" Type="http://schemas.openxmlformats.org/officeDocument/2006/relationships/hyperlink" Id="rId75"/>
    <Relationship TargetMode="External" Target="https://www.deutschalsfremdsprache.ch/" Type="http://schemas.openxmlformats.org/officeDocument/2006/relationships/hyperlink" Id="rId76"/>
    <Relationship TargetMode="External" Target="https://www.schubert-verlag.de/" Type="http://schemas.openxmlformats.org/officeDocument/2006/relationships/hyperlink" Id="rId77"/>
    <Relationship TargetMode="External" Target="https://www.sprachenlernen24.de/deutsch-fuer-kinder-deutsch-kindersprachkurs/" Type="http://schemas.openxmlformats.org/officeDocument/2006/relationships/hyperlink" Id="rId78"/>
    <Relationship TargetMode="External" Target="https://www.schule-bw.de/" Type="http://schemas.openxmlformats.org/officeDocument/2006/relationships/hyperlink" Id="rId79"/>
    <Relationship TargetMode="External" Target="http://www.labbe.de/" Type="http://schemas.openxmlformats.org/officeDocument/2006/relationships/hyperlink" Id="rId80"/>
    <Relationship TargetMode="External" Target="http://www.goethe.de/" Type="http://schemas.openxmlformats.org/officeDocument/2006/relationships/hyperlink" Id="rId81"/>
    <Relationship TargetMode="External" Target="http://www.dw.com" Type="http://schemas.openxmlformats.org/officeDocument/2006/relationships/hyperlink" Id="rId82"/>
    <Relationship TargetMode="External" Target="http://www.audio-lingua.eu" Type="http://schemas.openxmlformats.org/officeDocument/2006/relationships/hyperlink" Id="rId83"/>
    <Relationship TargetMode="External" Target="http://www.deutschalsfremdsprache.de" Type="http://schemas.openxmlformats.org/officeDocument/2006/relationships/hyperlink" Id="rId84"/>
    <Relationship TargetMode="External" Target="http://multitran.ru" Type="http://schemas.openxmlformats.org/officeDocument/2006/relationships/hyperlink" Id="rId85"/>
    <Relationship TargetMode="External" Target="https://www.pasch-net.de/" Type="http://schemas.openxmlformats.org/officeDocument/2006/relationships/hyperlink" Id="rId86"/>
    <Relationship TargetMode="External" Target="https://www.deutschalsfremdsprache.ch/" Type="http://schemas.openxmlformats.org/officeDocument/2006/relationships/hyperlink" Id="rId87"/>
    <Relationship TargetMode="External" Target="https://www.schubert-verlag.de/" Type="http://schemas.openxmlformats.org/officeDocument/2006/relationships/hyperlink" Id="rId88"/>
    <Relationship TargetMode="External" Target="https://www.sprachenlernen24.de/deutsch-fuer-kinder-deutsch-kindersprachkurs/" Type="http://schemas.openxmlformats.org/officeDocument/2006/relationships/hyperlink" Id="rId89"/>
    <Relationship TargetMode="External" Target="https://www.schule-bw.de/" Type="http://schemas.openxmlformats.org/officeDocument/2006/relationships/hyperlink" Id="rId90"/>
    <Relationship TargetMode="External" Target="http://www.labbe.de/" Type="http://schemas.openxmlformats.org/officeDocument/2006/relationships/hyperlink" Id="rId91"/>
    <Relationship TargetMode="External" Target="http://www.goethe.de/" Type="http://schemas.openxmlformats.org/officeDocument/2006/relationships/hyperlink" Id="rId92"/>
    <Relationship TargetMode="External" Target="http://www.dw.com" Type="http://schemas.openxmlformats.org/officeDocument/2006/relationships/hyperlink" Id="rId93"/>
    <Relationship TargetMode="External" Target="http://www.audio-lingua.eu" Type="http://schemas.openxmlformats.org/officeDocument/2006/relationships/hyperlink" Id="rId94"/>
    <Relationship TargetMode="External" Target="http://www.deutschalsfremdsprache.de" Type="http://schemas.openxmlformats.org/officeDocument/2006/relationships/hyperlink" Id="rId95"/>
    <Relationship TargetMode="External" Target="http://multitran.ru" Type="http://schemas.openxmlformats.org/officeDocument/2006/relationships/hyperlink" Id="rId96"/>
    <Relationship TargetMode="External" Target="https://www.pasch-net.de/" Type="http://schemas.openxmlformats.org/officeDocument/2006/relationships/hyperlink" Id="rId97"/>
    <Relationship TargetMode="External" Target="https://www.deutschalsfremdsprache.ch/" Type="http://schemas.openxmlformats.org/officeDocument/2006/relationships/hyperlink" Id="rId98"/>
    <Relationship TargetMode="External" Target="https://www.schubert-verlag.de/" Type="http://schemas.openxmlformats.org/officeDocument/2006/relationships/hyperlink" Id="rId99"/>
    <Relationship TargetMode="External" Target="https://www.sprachenlernen24.de/deutsch-fuer-kinder-deutsch-kindersprachkurs/" Type="http://schemas.openxmlformats.org/officeDocument/2006/relationships/hyperlink" Id="rId100"/>
    <Relationship TargetMode="External" Target="https://www.schule-bw.de/" Type="http://schemas.openxmlformats.org/officeDocument/2006/relationships/hyperlink" Id="rId101"/>
    <Relationship TargetMode="External" Target="http://www.labbe.de/" Type="http://schemas.openxmlformats.org/officeDocument/2006/relationships/hyperlink" Id="rId102"/>
    <Relationship TargetMode="External" Target="http://www.goethe.de/" Type="http://schemas.openxmlformats.org/officeDocument/2006/relationships/hyperlink" Id="rId103"/>
    <Relationship TargetMode="External" Target="http://www.dw.com" Type="http://schemas.openxmlformats.org/officeDocument/2006/relationships/hyperlink" Id="rId104"/>
    <Relationship TargetMode="External" Target="http://www.audio-lingua.eu" Type="http://schemas.openxmlformats.org/officeDocument/2006/relationships/hyperlink" Id="rId105"/>
    <Relationship TargetMode="External" Target="http://www.deutschalsfremdsprache.de" Type="http://schemas.openxmlformats.org/officeDocument/2006/relationships/hyperlink" Id="rId106"/>
    <Relationship TargetMode="External" Target="http://multitran.ru" Type="http://schemas.openxmlformats.org/officeDocument/2006/relationships/hyperlink" Id="rId107"/>
    <Relationship TargetMode="External" Target="https://www.pasch-net.de/" Type="http://schemas.openxmlformats.org/officeDocument/2006/relationships/hyperlink" Id="rId108"/>
    <Relationship TargetMode="External" Target="https://www.deutschalsfremdsprache.ch/" Type="http://schemas.openxmlformats.org/officeDocument/2006/relationships/hyperlink" Id="rId109"/>
    <Relationship TargetMode="External" Target="https://www.schubert-verlag.de/" Type="http://schemas.openxmlformats.org/officeDocument/2006/relationships/hyperlink" Id="rId110"/>
    <Relationship TargetMode="External" Target="https://www.sprachenlernen24.de/deutsch-fuer-kinder-deutsch-kindersprachkurs/" Type="http://schemas.openxmlformats.org/officeDocument/2006/relationships/hyperlink" Id="rId111"/>
    <Relationship TargetMode="External" Target="https://www.schule-bw.de/" Type="http://schemas.openxmlformats.org/officeDocument/2006/relationships/hyperlink" Id="rId112"/>
    <Relationship TargetMode="External" Target="http://www.labbe.de/" Type="http://schemas.openxmlformats.org/officeDocument/2006/relationships/hyperlink" Id="rId113"/>
    <Relationship TargetMode="External" Target="http://www.goethe.de/" Type="http://schemas.openxmlformats.org/officeDocument/2006/relationships/hyperlink" Id="rId114"/>
    <Relationship TargetMode="External" Target="http://www.dw.com" Type="http://schemas.openxmlformats.org/officeDocument/2006/relationships/hyperlink" Id="rId115"/>
    <Relationship TargetMode="External" Target="http://www.audio-lingua.eu" Type="http://schemas.openxmlformats.org/officeDocument/2006/relationships/hyperlink" Id="rId116"/>
    <Relationship TargetMode="External" Target="http://www.deutschalsfremdsprache.de" Type="http://schemas.openxmlformats.org/officeDocument/2006/relationships/hyperlink" Id="rId117"/>
    <Relationship TargetMode="External" Target="http://multitran.ru" Type="http://schemas.openxmlformats.org/officeDocument/2006/relationships/hyperlink" Id="rId118"/>
    <Relationship TargetMode="External" Target="https://www.pasch-net.de/" Type="http://schemas.openxmlformats.org/officeDocument/2006/relationships/hyperlink" Id="rId119"/>
    <Relationship TargetMode="External" Target="https://www.deutschalsfremdsprache.ch/" Type="http://schemas.openxmlformats.org/officeDocument/2006/relationships/hyperlink" Id="rId120"/>
    <Relationship TargetMode="External" Target="https://www.schubert-verlag.de/" Type="http://schemas.openxmlformats.org/officeDocument/2006/relationships/hyperlink" Id="rId121"/>
    <Relationship TargetMode="External" Target="https://www.sprachenlernen24.de/deutsch-fuer-kinder-deutsch-kindersprachkurs/" Type="http://schemas.openxmlformats.org/officeDocument/2006/relationships/hyperlink" Id="rId122"/>
    <Relationship TargetMode="External" Target="https://www.schule-bw.de/" Type="http://schemas.openxmlformats.org/officeDocument/2006/relationships/hyperlink" Id="rId123"/>
    <Relationship TargetMode="External" Target="http://www.labbe.de/" Type="http://schemas.openxmlformats.org/officeDocument/2006/relationships/hyperlink" Id="rId124"/>
    <Relationship TargetMode="External" Target="http://www.goethe.de/" Type="http://schemas.openxmlformats.org/officeDocument/2006/relationships/hyperlink" Id="rId125"/>
    <Relationship TargetMode="External" Target="http://www.dw.com" Type="http://schemas.openxmlformats.org/officeDocument/2006/relationships/hyperlink" Id="rId126"/>
    <Relationship TargetMode="External" Target="http://www.audio-lingua.eu" Type="http://schemas.openxmlformats.org/officeDocument/2006/relationships/hyperlink" Id="rId127"/>
    <Relationship TargetMode="External" Target="http://www.deutschalsfremdsprache.de" Type="http://schemas.openxmlformats.org/officeDocument/2006/relationships/hyperlink" Id="rId128"/>
    <Relationship TargetMode="External" Target="http://multitran.ru" Type="http://schemas.openxmlformats.org/officeDocument/2006/relationships/hyperlink" Id="rId129"/>
    <Relationship TargetMode="External" Target="https://www.pasch-net.de/" Type="http://schemas.openxmlformats.org/officeDocument/2006/relationships/hyperlink" Id="rId130"/>
    <Relationship TargetMode="External" Target="https://www.deutschalsfremdsprache.ch/" Type="http://schemas.openxmlformats.org/officeDocument/2006/relationships/hyperlink" Id="rId131"/>
    <Relationship TargetMode="External" Target="https://www.schubert-verlag.de/" Type="http://schemas.openxmlformats.org/officeDocument/2006/relationships/hyperlink" Id="rId132"/>
    <Relationship TargetMode="External" Target="https://www.sprachenlernen24.de/deutsch-fuer-kinder-deutsch-kindersprachkurs/" Type="http://schemas.openxmlformats.org/officeDocument/2006/relationships/hyperlink" Id="rId133"/>
    <Relationship TargetMode="External" Target="https://www.schule-bw.de/" Type="http://schemas.openxmlformats.org/officeDocument/2006/relationships/hyperlink" Id="rId134"/>
    <Relationship TargetMode="External" Target="http://www.labbe.de/" Type="http://schemas.openxmlformats.org/officeDocument/2006/relationships/hyperlink" Id="rId135"/>
    <Relationship TargetMode="External" Target="http://www.goethe.de/" Type="http://schemas.openxmlformats.org/officeDocument/2006/relationships/hyperlink" Id="rId136"/>
    <Relationship TargetMode="External" Target="http://www.dw.com" Type="http://schemas.openxmlformats.org/officeDocument/2006/relationships/hyperlink" Id="rId137"/>
    <Relationship TargetMode="External" Target="http://www.audio-lingua.eu" Type="http://schemas.openxmlformats.org/officeDocument/2006/relationships/hyperlink" Id="rId138"/>
    <Relationship TargetMode="External" Target="http://www.deutschalsfremdsprache.de" Type="http://schemas.openxmlformats.org/officeDocument/2006/relationships/hyperlink" Id="rId139"/>
    <Relationship TargetMode="External" Target="http://multitran.ru" Type="http://schemas.openxmlformats.org/officeDocument/2006/relationships/hyperlink" Id="rId140"/>
    <Relationship TargetMode="External" Target="https://www.pasch-net.de/" Type="http://schemas.openxmlformats.org/officeDocument/2006/relationships/hyperlink" Id="rId141"/>
    <Relationship TargetMode="External" Target="https://www.deutschalsfremdsprache.ch/" Type="http://schemas.openxmlformats.org/officeDocument/2006/relationships/hyperlink" Id="rId142"/>
    <Relationship TargetMode="External" Target="https://www.schubert-verlag.de/" Type="http://schemas.openxmlformats.org/officeDocument/2006/relationships/hyperlink" Id="rId143"/>
    <Relationship TargetMode="External" Target="https://www.sprachenlernen24.de/deutsch-fuer-kinder-deutsch-kindersprachkurs/" Type="http://schemas.openxmlformats.org/officeDocument/2006/relationships/hyperlink" Id="rId144"/>
    <Relationship TargetMode="External" Target="https://www.schule-bw.de/" Type="http://schemas.openxmlformats.org/officeDocument/2006/relationships/hyperlink" Id="rId145"/>
    <Relationship TargetMode="External" Target="http://www.labbe.de/" Type="http://schemas.openxmlformats.org/officeDocument/2006/relationships/hyperlink" Id="rId146"/>
    <Relationship TargetMode="External" Target="http://www.goethe.de/" Type="http://schemas.openxmlformats.org/officeDocument/2006/relationships/hyperlink" Id="rId147"/>
    <Relationship TargetMode="External" Target="http://www.dw.com" Type="http://schemas.openxmlformats.org/officeDocument/2006/relationships/hyperlink" Id="rId148"/>
    <Relationship TargetMode="External" Target="http://www.audio-lingua.eu" Type="http://schemas.openxmlformats.org/officeDocument/2006/relationships/hyperlink" Id="rId149"/>
    <Relationship TargetMode="External" Target="http://www.deutschalsfremdsprache.de" Type="http://schemas.openxmlformats.org/officeDocument/2006/relationships/hyperlink" Id="rId150"/>
    <Relationship TargetMode="External" Target="http://multitran.ru" Type="http://schemas.openxmlformats.org/officeDocument/2006/relationships/hyperlink" Id="rId151"/>
    <Relationship TargetMode="External" Target="https://www.pasch-net.de/" Type="http://schemas.openxmlformats.org/officeDocument/2006/relationships/hyperlink" Id="rId152"/>
    <Relationship TargetMode="External" Target="https://www.deutschalsfremdsprache.ch/" Type="http://schemas.openxmlformats.org/officeDocument/2006/relationships/hyperlink" Id="rId153"/>
    <Relationship TargetMode="External" Target="https://www.schubert-verlag.de/" Type="http://schemas.openxmlformats.org/officeDocument/2006/relationships/hyperlink" Id="rId154"/>
    <Relationship TargetMode="External" Target="https://www.sprachenlernen24.de/deutsch-fuer-kinder-deutsch-kindersprachkurs/" Type="http://schemas.openxmlformats.org/officeDocument/2006/relationships/hyperlink" Id="rId155"/>
    <Relationship TargetMode="External" Target="https://www.schule-bw.de/" Type="http://schemas.openxmlformats.org/officeDocument/2006/relationships/hyperlink" Id="rId156"/>
    <Relationship TargetMode="External" Target="http://www.labbe.de/" Type="http://schemas.openxmlformats.org/officeDocument/2006/relationships/hyperlink" Id="rId157"/>
    <Relationship TargetMode="External" Target="http://www.goethe.de/" Type="http://schemas.openxmlformats.org/officeDocument/2006/relationships/hyperlink" Id="rId158"/>
    <Relationship TargetMode="External" Target="http://www.dw.com" Type="http://schemas.openxmlformats.org/officeDocument/2006/relationships/hyperlink" Id="rId159"/>
    <Relationship TargetMode="External" Target="http://www.audio-lingua.eu" Type="http://schemas.openxmlformats.org/officeDocument/2006/relationships/hyperlink" Id="rId160"/>
    <Relationship TargetMode="External" Target="http://www.deutschalsfremdsprache.de" Type="http://schemas.openxmlformats.org/officeDocument/2006/relationships/hyperlink" Id="rId161"/>
    <Relationship TargetMode="External" Target="http://multitran.ru" Type="http://schemas.openxmlformats.org/officeDocument/2006/relationships/hyperlink" Id="rId162"/>
    <Relationship TargetMode="External" Target="https://www.pasch-net.de/" Type="http://schemas.openxmlformats.org/officeDocument/2006/relationships/hyperlink" Id="rId163"/>
    <Relationship TargetMode="External" Target="https://www.deutschalsfremdsprache.ch/" Type="http://schemas.openxmlformats.org/officeDocument/2006/relationships/hyperlink" Id="rId164"/>
    <Relationship TargetMode="External" Target="https://www.schubert-verlag.de/" Type="http://schemas.openxmlformats.org/officeDocument/2006/relationships/hyperlink" Id="rId165"/>
    <Relationship TargetMode="External" Target="https://www.sprachenlernen24.de/deutsch-fuer-kinder-deutsch-kindersprachkurs/" Type="http://schemas.openxmlformats.org/officeDocument/2006/relationships/hyperlink" Id="rId166"/>
    <Relationship TargetMode="External" Target="https://www.schule-bw.de/" Type="http://schemas.openxmlformats.org/officeDocument/2006/relationships/hyperlink" Id="rId167"/>
    <Relationship TargetMode="External" Target="http://www.labbe.de/" Type="http://schemas.openxmlformats.org/officeDocument/2006/relationships/hyperlink" Id="rId168"/>
    <Relationship TargetMode="External" Target="http://www.goethe.de/" Type="http://schemas.openxmlformats.org/officeDocument/2006/relationships/hyperlink" Id="rId169"/>
    <Relationship TargetMode="External" Target="http://www.dw.com" Type="http://schemas.openxmlformats.org/officeDocument/2006/relationships/hyperlink" Id="rId170"/>
    <Relationship TargetMode="External" Target="http://www.audio-lingua.eu" Type="http://schemas.openxmlformats.org/officeDocument/2006/relationships/hyperlink" Id="rId171"/>
    <Relationship TargetMode="External" Target="http://www.deutschalsfremdsprache.de" Type="http://schemas.openxmlformats.org/officeDocument/2006/relationships/hyperlink" Id="rId172"/>
    <Relationship TargetMode="External" Target="http://multitran.ru" Type="http://schemas.openxmlformats.org/officeDocument/2006/relationships/hyperlink" Id="rId173"/>
    <Relationship TargetMode="External" Target="https://www.pasch-net.de/" Type="http://schemas.openxmlformats.org/officeDocument/2006/relationships/hyperlink" Id="rId174"/>
    <Relationship TargetMode="External" Target="https://www.deutschalsfremdsprache.ch/" Type="http://schemas.openxmlformats.org/officeDocument/2006/relationships/hyperlink" Id="rId175"/>
    <Relationship TargetMode="External" Target="https://www.schubert-verlag.de/" Type="http://schemas.openxmlformats.org/officeDocument/2006/relationships/hyperlink" Id="rId176"/>
    <Relationship TargetMode="External" Target="https://www.sprachenlernen24.de/deutsch-fuer-kinder-deutsch-kindersprachkurs/" Type="http://schemas.openxmlformats.org/officeDocument/2006/relationships/hyperlink" Id="rId177"/>
    <Relationship TargetMode="External" Target="https://www.schule-bw.de/" Type="http://schemas.openxmlformats.org/officeDocument/2006/relationships/hyperlink" Id="rId178"/>
    <Relationship TargetMode="External" Target="http://www.labbe.de/" Type="http://schemas.openxmlformats.org/officeDocument/2006/relationships/hyperlink" Id="rId179"/>
    <Relationship TargetMode="External" Target="http://www.goethe.de/" Type="http://schemas.openxmlformats.org/officeDocument/2006/relationships/hyperlink" Id="rId180"/>
    <Relationship TargetMode="External" Target="http://www.dw.com" Type="http://schemas.openxmlformats.org/officeDocument/2006/relationships/hyperlink" Id="rId181"/>
    <Relationship TargetMode="External" Target="http://www.audio-lingua.eu" Type="http://schemas.openxmlformats.org/officeDocument/2006/relationships/hyperlink" Id="rId182"/>
    <Relationship TargetMode="External" Target="http://www.deutschalsfremdsprache.de" Type="http://schemas.openxmlformats.org/officeDocument/2006/relationships/hyperlink" Id="rId183"/>
    <Relationship TargetMode="External" Target="http://multitran.ru" Type="http://schemas.openxmlformats.org/officeDocument/2006/relationships/hyperlink" Id="rId184"/>
    <Relationship TargetMode="External" Target="https://www.pasch-net.de/" Type="http://schemas.openxmlformats.org/officeDocument/2006/relationships/hyperlink" Id="rId185"/>
    <Relationship TargetMode="External" Target="https://www.deutschalsfremdsprache.ch/" Type="http://schemas.openxmlformats.org/officeDocument/2006/relationships/hyperlink" Id="rId186"/>
    <Relationship TargetMode="External" Target="https://www.schubert-verlag.de/" Type="http://schemas.openxmlformats.org/officeDocument/2006/relationships/hyperlink" Id="rId187"/>
    <Relationship TargetMode="External" Target="https://www.sprachenlernen24.de/deutsch-fuer-kinder-deutsch-kindersprachkurs/" Type="http://schemas.openxmlformats.org/officeDocument/2006/relationships/hyperlink" Id="rId188"/>
    <Relationship TargetMode="External" Target="https://www.schule-bw.de/" Type="http://schemas.openxmlformats.org/officeDocument/2006/relationships/hyperlink" Id="rId189"/>
    <Relationship TargetMode="External" Target="http://www.labbe.de/" Type="http://schemas.openxmlformats.org/officeDocument/2006/relationships/hyperlink" Id="rId190"/>
    <Relationship TargetMode="External" Target="http://www.goethe.de/" Type="http://schemas.openxmlformats.org/officeDocument/2006/relationships/hyperlink" Id="rId191"/>
    <Relationship TargetMode="External" Target="http://www.dw.com" Type="http://schemas.openxmlformats.org/officeDocument/2006/relationships/hyperlink" Id="rId192"/>
    <Relationship TargetMode="External" Target="http://www.audio-lingua.eu" Type="http://schemas.openxmlformats.org/officeDocument/2006/relationships/hyperlink" Id="rId193"/>
    <Relationship TargetMode="External" Target="http://www.deutschalsfremdsprache.de" Type="http://schemas.openxmlformats.org/officeDocument/2006/relationships/hyperlink" Id="rId194"/>
    <Relationship TargetMode="External" Target="http://multitran.ru" Type="http://schemas.openxmlformats.org/officeDocument/2006/relationships/hyperlink" Id="rId195"/>
    <Relationship TargetMode="External" Target="https://www.pasch-net.de/" Type="http://schemas.openxmlformats.org/officeDocument/2006/relationships/hyperlink" Id="rId196"/>
    <Relationship TargetMode="External" Target="https://www.deutschalsfremdsprache.ch/" Type="http://schemas.openxmlformats.org/officeDocument/2006/relationships/hyperlink" Id="rId197"/>
    <Relationship TargetMode="External" Target="https://www.schubert-verlag.de/" Type="http://schemas.openxmlformats.org/officeDocument/2006/relationships/hyperlink" Id="rId198"/>
    <Relationship TargetMode="External" Target="https://www.sprachenlernen24.de/deutsch-fuer-kinder-deutsch-kindersprachkurs/" Type="http://schemas.openxmlformats.org/officeDocument/2006/relationships/hyperlink" Id="rId199"/>
    <Relationship TargetMode="External" Target="https://www.schule-bw.de/" Type="http://schemas.openxmlformats.org/officeDocument/2006/relationships/hyperlink" Id="rId200"/>
    <Relationship TargetMode="External" Target="http://www.labbe.de/" Type="http://schemas.openxmlformats.org/officeDocument/2006/relationships/hyperlink" Id="rId201"/>
    <Relationship TargetMode="External" Target="http://www.goethe.de/" Type="http://schemas.openxmlformats.org/officeDocument/2006/relationships/hyperlink" Id="rId202"/>
    <Relationship TargetMode="External" Target="http://www.dw.com" Type="http://schemas.openxmlformats.org/officeDocument/2006/relationships/hyperlink" Id="rId203"/>
    <Relationship TargetMode="External" Target="http://www.audio-lingua.eu" Type="http://schemas.openxmlformats.org/officeDocument/2006/relationships/hyperlink" Id="rId204"/>
    <Relationship TargetMode="External" Target="http://www.deutschalsfremdsprache.de" Type="http://schemas.openxmlformats.org/officeDocument/2006/relationships/hyperlink" Id="rId205"/>
    <Relationship TargetMode="External" Target="http://multitran.ru" Type="http://schemas.openxmlformats.org/officeDocument/2006/relationships/hyperlink" Id="rId206"/>
    <Relationship TargetMode="External" Target="https://www.pasch-net.de/" Type="http://schemas.openxmlformats.org/officeDocument/2006/relationships/hyperlink" Id="rId207"/>
    <Relationship TargetMode="External" Target="https://www.deutschalsfremdsprache.ch/" Type="http://schemas.openxmlformats.org/officeDocument/2006/relationships/hyperlink" Id="rId208"/>
    <Relationship TargetMode="External" Target="https://www.schubert-verlag.de/" Type="http://schemas.openxmlformats.org/officeDocument/2006/relationships/hyperlink" Id="rId209"/>
    <Relationship TargetMode="External" Target="https://www.sprachenlernen24.de/deutsch-fuer-kinder-deutsch-kindersprachkurs/" Type="http://schemas.openxmlformats.org/officeDocument/2006/relationships/hyperlink" Id="rId210"/>
    <Relationship TargetMode="External" Target="https://www.schule-bw.de/" Type="http://schemas.openxmlformats.org/officeDocument/2006/relationships/hyperlink" Id="rId211"/>
    <Relationship TargetMode="External" Target="http://www.labbe.de/" Type="http://schemas.openxmlformats.org/officeDocument/2006/relationships/hyperlink" Id="rId212"/>
    <Relationship TargetMode="External" Target="http://www.goethe.de/" Type="http://schemas.openxmlformats.org/officeDocument/2006/relationships/hyperlink" Id="rId213"/>
    <Relationship TargetMode="External" Target="http://www.dw.com" Type="http://schemas.openxmlformats.org/officeDocument/2006/relationships/hyperlink" Id="rId214"/>
    <Relationship TargetMode="External" Target="http://www.audio-lingua.eu" Type="http://schemas.openxmlformats.org/officeDocument/2006/relationships/hyperlink" Id="rId215"/>
    <Relationship TargetMode="External" Target="http://www.deutschalsfremdsprache.de" Type="http://schemas.openxmlformats.org/officeDocument/2006/relationships/hyperlink" Id="rId216"/>
    <Relationship TargetMode="External" Target="http://multitran.ru" Type="http://schemas.openxmlformats.org/officeDocument/2006/relationships/hyperlink" Id="rId217"/>
    <Relationship TargetMode="External" Target="https://www.pasch-net.de/" Type="http://schemas.openxmlformats.org/officeDocument/2006/relationships/hyperlink" Id="rId218"/>
    <Relationship TargetMode="External" Target="https://www.deutschalsfremdsprache.ch/" Type="http://schemas.openxmlformats.org/officeDocument/2006/relationships/hyperlink" Id="rId219"/>
    <Relationship TargetMode="External" Target="https://www.schubert-verlag.de/" Type="http://schemas.openxmlformats.org/officeDocument/2006/relationships/hyperlink" Id="rId220"/>
    <Relationship TargetMode="External" Target="https://www.sprachenlernen24.de/deutsch-fuer-kinder-deutsch-kindersprachkurs/" Type="http://schemas.openxmlformats.org/officeDocument/2006/relationships/hyperlink" Id="rId221"/>
    <Relationship TargetMode="External" Target="https://www.schule-bw.de/" Type="http://schemas.openxmlformats.org/officeDocument/2006/relationships/hyperlink" Id="rId222"/>
    <Relationship TargetMode="External" Target="http://www.labbe.de/" Type="http://schemas.openxmlformats.org/officeDocument/2006/relationships/hyperlink" Id="rId223"/>
    <Relationship TargetMode="External" Target="http://www.goethe.de/" Type="http://schemas.openxmlformats.org/officeDocument/2006/relationships/hyperlink" Id="rId224"/>
    <Relationship TargetMode="External" Target="http://www.dw.com" Type="http://schemas.openxmlformats.org/officeDocument/2006/relationships/hyperlink" Id="rId225"/>
    <Relationship TargetMode="External" Target="http://www.audio-lingua.eu" Type="http://schemas.openxmlformats.org/officeDocument/2006/relationships/hyperlink" Id="rId226"/>
    <Relationship TargetMode="External" Target="http://www.deutschalsfremdsprache.de" Type="http://schemas.openxmlformats.org/officeDocument/2006/relationships/hyperlink" Id="rId227"/>
    <Relationship TargetMode="External" Target="http://multitran.ru" Type="http://schemas.openxmlformats.org/officeDocument/2006/relationships/hyperlink" Id="rId228"/>
    <Relationship TargetMode="External" Target="https://www.pasch-net.de/" Type="http://schemas.openxmlformats.org/officeDocument/2006/relationships/hyperlink" Id="rId229"/>
    <Relationship TargetMode="External" Target="https://www.deutschalsfremdsprache.ch/" Type="http://schemas.openxmlformats.org/officeDocument/2006/relationships/hyperlink" Id="rId230"/>
    <Relationship TargetMode="External" Target="https://www.schubert-verlag.de/" Type="http://schemas.openxmlformats.org/officeDocument/2006/relationships/hyperlink" Id="rId231"/>
    <Relationship TargetMode="External" Target="https://www.sprachenlernen24.de/deutsch-fuer-kinder-deutsch-kindersprachkurs/" Type="http://schemas.openxmlformats.org/officeDocument/2006/relationships/hyperlink" Id="rId232"/>
    <Relationship TargetMode="External" Target="https://www.schule-bw.de/" Type="http://schemas.openxmlformats.org/officeDocument/2006/relationships/hyperlink" Id="rId233"/>
    <Relationship TargetMode="External" Target="http://www.labbe.de/" Type="http://schemas.openxmlformats.org/officeDocument/2006/relationships/hyperlink" Id="rId234"/>
    <Relationship TargetMode="External" Target="http://www.goethe.de/" Type="http://schemas.openxmlformats.org/officeDocument/2006/relationships/hyperlink" Id="rId235"/>
    <Relationship TargetMode="External" Target="http://www.dw.com" Type="http://schemas.openxmlformats.org/officeDocument/2006/relationships/hyperlink" Id="rId236"/>
    <Relationship TargetMode="External" Target="http://www.audio-lingua.eu" Type="http://schemas.openxmlformats.org/officeDocument/2006/relationships/hyperlink" Id="rId237"/>
    <Relationship TargetMode="External" Target="http://www.deutschalsfremdsprache.de" Type="http://schemas.openxmlformats.org/officeDocument/2006/relationships/hyperlink" Id="rId238"/>
    <Relationship TargetMode="External" Target="http://multitran.ru" Type="http://schemas.openxmlformats.org/officeDocument/2006/relationships/hyperlink" Id="rId239"/>
    <Relationship TargetMode="External" Target="https://www.pasch-net.de/" Type="http://schemas.openxmlformats.org/officeDocument/2006/relationships/hyperlink" Id="rId240"/>
    <Relationship TargetMode="External" Target="https://www.deutschalsfremdsprache.ch/" Type="http://schemas.openxmlformats.org/officeDocument/2006/relationships/hyperlink" Id="rId241"/>
    <Relationship TargetMode="External" Target="https://www.schubert-verlag.de/" Type="http://schemas.openxmlformats.org/officeDocument/2006/relationships/hyperlink" Id="rId242"/>
    <Relationship TargetMode="External" Target="https://www.sprachenlernen24.de/deutsch-fuer-kinder-deutsch-kindersprachkurs/" Type="http://schemas.openxmlformats.org/officeDocument/2006/relationships/hyperlink" Id="rId243"/>
    <Relationship TargetMode="External" Target="https://www.schule-bw.de/" Type="http://schemas.openxmlformats.org/officeDocument/2006/relationships/hyperlink" Id="rId244"/>
    <Relationship TargetMode="External" Target="http://www.labbe.de/" Type="http://schemas.openxmlformats.org/officeDocument/2006/relationships/hyperlink" Id="rId245"/>
    <Relationship TargetMode="External" Target="http://www.goethe.de/" Type="http://schemas.openxmlformats.org/officeDocument/2006/relationships/hyperlink" Id="rId246"/>
    <Relationship TargetMode="External" Target="http://www.dw.com" Type="http://schemas.openxmlformats.org/officeDocument/2006/relationships/hyperlink" Id="rId247"/>
    <Relationship TargetMode="External" Target="http://www.audio-lingua.eu" Type="http://schemas.openxmlformats.org/officeDocument/2006/relationships/hyperlink" Id="rId248"/>
    <Relationship TargetMode="External" Target="http://www.deutschalsfremdsprache.de" Type="http://schemas.openxmlformats.org/officeDocument/2006/relationships/hyperlink" Id="rId249"/>
    <Relationship TargetMode="External" Target="http://multitran.ru" Type="http://schemas.openxmlformats.org/officeDocument/2006/relationships/hyperlink" Id="rId250"/>
    <Relationship TargetMode="External" Target="https://www.pasch-net.de/" Type="http://schemas.openxmlformats.org/officeDocument/2006/relationships/hyperlink" Id="rId251"/>
    <Relationship TargetMode="External" Target="https://www.deutschalsfremdsprache.ch/" Type="http://schemas.openxmlformats.org/officeDocument/2006/relationships/hyperlink" Id="rId252"/>
    <Relationship TargetMode="External" Target="https://www.schubert-verlag.de/" Type="http://schemas.openxmlformats.org/officeDocument/2006/relationships/hyperlink" Id="rId253"/>
    <Relationship TargetMode="External" Target="https://www.sprachenlernen24.de/deutsch-fuer-kinder-deutsch-kindersprachkurs/" Type="http://schemas.openxmlformats.org/officeDocument/2006/relationships/hyperlink" Id="rId254"/>
    <Relationship TargetMode="External" Target="https://www.schule-bw.de/" Type="http://schemas.openxmlformats.org/officeDocument/2006/relationships/hyperlink" Id="rId255"/>
    <Relationship TargetMode="External" Target="http://www.labbe.de/" Type="http://schemas.openxmlformats.org/officeDocument/2006/relationships/hyperlink" Id="rId256"/>
    <Relationship TargetMode="External" Target="http://www.goethe.de/" Type="http://schemas.openxmlformats.org/officeDocument/2006/relationships/hyperlink" Id="rId257"/>
    <Relationship TargetMode="External" Target="http://www.dw.com" Type="http://schemas.openxmlformats.org/officeDocument/2006/relationships/hyperlink" Id="rId258"/>
    <Relationship TargetMode="External" Target="http://www.audio-lingua.eu" Type="http://schemas.openxmlformats.org/officeDocument/2006/relationships/hyperlink" Id="rId259"/>
    <Relationship TargetMode="External" Target="http://www.deutschalsfremdsprache.de" Type="http://schemas.openxmlformats.org/officeDocument/2006/relationships/hyperlink" Id="rId260"/>
    <Relationship TargetMode="External" Target="http://multitran.ru" Type="http://schemas.openxmlformats.org/officeDocument/2006/relationships/hyperlink" Id="rId261"/>
    <Relationship TargetMode="External" Target="https://www.pasch-net.de/" Type="http://schemas.openxmlformats.org/officeDocument/2006/relationships/hyperlink" Id="rId262"/>
    <Relationship TargetMode="External" Target="https://www.deutschalsfremdsprache.ch/" Type="http://schemas.openxmlformats.org/officeDocument/2006/relationships/hyperlink" Id="rId263"/>
    <Relationship TargetMode="External" Target="https://www.schubert-verlag.de/" Type="http://schemas.openxmlformats.org/officeDocument/2006/relationships/hyperlink" Id="rId264"/>
    <Relationship TargetMode="External" Target="https://www.sprachenlernen24.de/deutsch-fuer-kinder-deutsch-kindersprachkurs/" Type="http://schemas.openxmlformats.org/officeDocument/2006/relationships/hyperlink" Id="rId265"/>
    <Relationship TargetMode="External" Target="https://www.schule-bw.de/" Type="http://schemas.openxmlformats.org/officeDocument/2006/relationships/hyperlink" Id="rId266"/>
    <Relationship TargetMode="External" Target="http://www.labbe.de/" Type="http://schemas.openxmlformats.org/officeDocument/2006/relationships/hyperlink" Id="rId267"/>
    <Relationship TargetMode="External" Target="http://www.goethe.de/" Type="http://schemas.openxmlformats.org/officeDocument/2006/relationships/hyperlink" Id="rId268"/>
    <Relationship TargetMode="External" Target="http://www.dw.com" Type="http://schemas.openxmlformats.org/officeDocument/2006/relationships/hyperlink" Id="rId269"/>
    <Relationship TargetMode="External" Target="http://www.audio-lingua.eu" Type="http://schemas.openxmlformats.org/officeDocument/2006/relationships/hyperlink" Id="rId270"/>
    <Relationship TargetMode="External" Target="http://www.deutschalsfremdsprache.de" Type="http://schemas.openxmlformats.org/officeDocument/2006/relationships/hyperlink" Id="rId271"/>
    <Relationship TargetMode="External" Target="http://multitran.ru" Type="http://schemas.openxmlformats.org/officeDocument/2006/relationships/hyperlink" Id="rId272"/>
    <Relationship TargetMode="External" Target="https://www.pasch-net.de/" Type="http://schemas.openxmlformats.org/officeDocument/2006/relationships/hyperlink" Id="rId273"/>
    <Relationship TargetMode="External" Target="https://www.deutschalsfremdsprache.ch/" Type="http://schemas.openxmlformats.org/officeDocument/2006/relationships/hyperlink" Id="rId274"/>
    <Relationship TargetMode="External" Target="https://www.schubert-verlag.de/" Type="http://schemas.openxmlformats.org/officeDocument/2006/relationships/hyperlink" Id="rId275"/>
    <Relationship TargetMode="External" Target="https://www.sprachenlernen24.de/deutsch-fuer-kinder-deutsch-kindersprachkurs/" Type="http://schemas.openxmlformats.org/officeDocument/2006/relationships/hyperlink" Id="rId276"/>
    <Relationship TargetMode="External" Target="https://www.schule-bw.de/" Type="http://schemas.openxmlformats.org/officeDocument/2006/relationships/hyperlink" Id="rId277"/>
    <Relationship TargetMode="External" Target="http://www.labbe.de/" Type="http://schemas.openxmlformats.org/officeDocument/2006/relationships/hyperlink" Id="rId278"/>
    <Relationship TargetMode="External" Target="http://www.goethe.de/" Type="http://schemas.openxmlformats.org/officeDocument/2006/relationships/hyperlink" Id="rId279"/>
    <Relationship TargetMode="External" Target="http://www.dw.com" Type="http://schemas.openxmlformats.org/officeDocument/2006/relationships/hyperlink" Id="rId280"/>
    <Relationship TargetMode="External" Target="http://www.audio-lingua.eu" Type="http://schemas.openxmlformats.org/officeDocument/2006/relationships/hyperlink" Id="rId281"/>
    <Relationship TargetMode="External" Target="http://www.deutschalsfremdsprache.de" Type="http://schemas.openxmlformats.org/officeDocument/2006/relationships/hyperlink" Id="rId282"/>
    <Relationship TargetMode="External" Target="http://multitran.ru" Type="http://schemas.openxmlformats.org/officeDocument/2006/relationships/hyperlink" Id="rId283"/>
    <Relationship TargetMode="External" Target="https://www.pasch-net.de/" Type="http://schemas.openxmlformats.org/officeDocument/2006/relationships/hyperlink" Id="rId284"/>
    <Relationship TargetMode="External" Target="https://www.deutschalsfremdsprache.ch/" Type="http://schemas.openxmlformats.org/officeDocument/2006/relationships/hyperlink" Id="rId285"/>
    <Relationship TargetMode="External" Target="https://www.schubert-verlag.de/" Type="http://schemas.openxmlformats.org/officeDocument/2006/relationships/hyperlink" Id="rId286"/>
    <Relationship TargetMode="External" Target="https://www.sprachenlernen24.de/deutsch-fuer-kinder-deutsch-kindersprachkurs/" Type="http://schemas.openxmlformats.org/officeDocument/2006/relationships/hyperlink" Id="rId287"/>
    <Relationship TargetMode="External" Target="https://www.schule-bw.de/" Type="http://schemas.openxmlformats.org/officeDocument/2006/relationships/hyperlink" Id="rId288"/>
    <Relationship TargetMode="External" Target="http://www.labbe.de/" Type="http://schemas.openxmlformats.org/officeDocument/2006/relationships/hyperlink" Id="rId289"/>
    <Relationship TargetMode="External" Target="http://www.goethe.de/" Type="http://schemas.openxmlformats.org/officeDocument/2006/relationships/hyperlink" Id="rId290"/>
    <Relationship TargetMode="External" Target="http://www.dw.com" Type="http://schemas.openxmlformats.org/officeDocument/2006/relationships/hyperlink" Id="rId291"/>
    <Relationship TargetMode="External" Target="http://www.audio-lingua.eu" Type="http://schemas.openxmlformats.org/officeDocument/2006/relationships/hyperlink" Id="rId292"/>
    <Relationship TargetMode="External" Target="http://www.deutschalsfremdsprache.de" Type="http://schemas.openxmlformats.org/officeDocument/2006/relationships/hyperlink" Id="rId293"/>
    <Relationship TargetMode="External" Target="http://multitran.ru" Type="http://schemas.openxmlformats.org/officeDocument/2006/relationships/hyperlink" Id="rId294"/>
    <Relationship TargetMode="External" Target="https://www.pasch-net.de/" Type="http://schemas.openxmlformats.org/officeDocument/2006/relationships/hyperlink" Id="rId295"/>
    <Relationship TargetMode="External" Target="https://www.deutschalsfremdsprache.ch/" Type="http://schemas.openxmlformats.org/officeDocument/2006/relationships/hyperlink" Id="rId296"/>
    <Relationship TargetMode="External" Target="https://www.schubert-verlag.de/" Type="http://schemas.openxmlformats.org/officeDocument/2006/relationships/hyperlink" Id="rId297"/>
    <Relationship TargetMode="External" Target="https://www.sprachenlernen24.de/deutsch-fuer-kinder-deutsch-kindersprachkurs/" Type="http://schemas.openxmlformats.org/officeDocument/2006/relationships/hyperlink" Id="rId298"/>
    <Relationship TargetMode="External" Target="https://www.schule-bw.de/" Type="http://schemas.openxmlformats.org/officeDocument/2006/relationships/hyperlink" Id="rId299"/>
    <Relationship TargetMode="External" Target="http://www.labbe.de/" Type="http://schemas.openxmlformats.org/officeDocument/2006/relationships/hyperlink" Id="rId300"/>
    <Relationship TargetMode="External" Target="http://www.goethe.de/" Type="http://schemas.openxmlformats.org/officeDocument/2006/relationships/hyperlink" Id="rId301"/>
    <Relationship TargetMode="External" Target="http://www.dw.com" Type="http://schemas.openxmlformats.org/officeDocument/2006/relationships/hyperlink" Id="rId302"/>
    <Relationship TargetMode="External" Target="http://www.audio-lingua.eu" Type="http://schemas.openxmlformats.org/officeDocument/2006/relationships/hyperlink" Id="rId303"/>
    <Relationship TargetMode="External" Target="http://www.deutschalsfremdsprache.de" Type="http://schemas.openxmlformats.org/officeDocument/2006/relationships/hyperlink" Id="rId304"/>
    <Relationship TargetMode="External" Target="http://multitran.ru" Type="http://schemas.openxmlformats.org/officeDocument/2006/relationships/hyperlink" Id="rId305"/>
    <Relationship TargetMode="External" Target="https://www.pasch-net.de/" Type="http://schemas.openxmlformats.org/officeDocument/2006/relationships/hyperlink" Id="rId306"/>
    <Relationship TargetMode="External" Target="https://www.deutschalsfremdsprache.ch/" Type="http://schemas.openxmlformats.org/officeDocument/2006/relationships/hyperlink" Id="rId307"/>
    <Relationship TargetMode="External" Target="https://www.schubert-verlag.de/" Type="http://schemas.openxmlformats.org/officeDocument/2006/relationships/hyperlink" Id="rId308"/>
    <Relationship TargetMode="External" Target="https://www.sprachenlernen24.de/deutsch-fuer-kinder-deutsch-kindersprachkurs/" Type="http://schemas.openxmlformats.org/officeDocument/2006/relationships/hyperlink" Id="rId309"/>
    <Relationship TargetMode="External" Target="https://www.schule-bw.de/" Type="http://schemas.openxmlformats.org/officeDocument/2006/relationships/hyperlink" Id="rId310"/>
    <Relationship TargetMode="External" Target="http://www.labbe.de/" Type="http://schemas.openxmlformats.org/officeDocument/2006/relationships/hyperlink" Id="rId311"/>
    <Relationship TargetMode="External" Target="http://www.goethe.de/" Type="http://schemas.openxmlformats.org/officeDocument/2006/relationships/hyperlink" Id="rId312"/>
    <Relationship TargetMode="External" Target="http://www.dw.com" Type="http://schemas.openxmlformats.org/officeDocument/2006/relationships/hyperlink" Id="rId313"/>
    <Relationship TargetMode="External" Target="http://www.audio-lingua.eu" Type="http://schemas.openxmlformats.org/officeDocument/2006/relationships/hyperlink" Id="rId314"/>
    <Relationship TargetMode="External" Target="http://www.deutschalsfremdsprache.de" Type="http://schemas.openxmlformats.org/officeDocument/2006/relationships/hyperlink" Id="rId315"/>
    <Relationship TargetMode="External" Target="http://multitran.ru" Type="http://schemas.openxmlformats.org/officeDocument/2006/relationships/hyperlink" Id="rId316"/>
    <Relationship TargetMode="External" Target="https://www.pasch-net.de/" Type="http://schemas.openxmlformats.org/officeDocument/2006/relationships/hyperlink" Id="rId317"/>
    <Relationship TargetMode="External" Target="https://www.deutschalsfremdsprache.ch/" Type="http://schemas.openxmlformats.org/officeDocument/2006/relationships/hyperlink" Id="rId318"/>
    <Relationship TargetMode="External" Target="https://www.schubert-verlag.de/" Type="http://schemas.openxmlformats.org/officeDocument/2006/relationships/hyperlink" Id="rId319"/>
    <Relationship TargetMode="External" Target="https://www.sprachenlernen24.de/deutsch-fuer-kinder-deutsch-kindersprachkurs/" Type="http://schemas.openxmlformats.org/officeDocument/2006/relationships/hyperlink" Id="rId320"/>
    <Relationship TargetMode="External" Target="https://www.schule-bw.de/" Type="http://schemas.openxmlformats.org/officeDocument/2006/relationships/hyperlink" Id="rId321"/>
    <Relationship TargetMode="External" Target="http://www.labbe.de/" Type="http://schemas.openxmlformats.org/officeDocument/2006/relationships/hyperlink" Id="rId322"/>
    <Relationship TargetMode="External" Target="http://www.goethe.de/" Type="http://schemas.openxmlformats.org/officeDocument/2006/relationships/hyperlink" Id="rId323"/>
    <Relationship TargetMode="External" Target="http://www.dw.com" Type="http://schemas.openxmlformats.org/officeDocument/2006/relationships/hyperlink" Id="rId324"/>
    <Relationship TargetMode="External" Target="http://www.audio-lingua.eu" Type="http://schemas.openxmlformats.org/officeDocument/2006/relationships/hyperlink" Id="rId325"/>
    <Relationship TargetMode="External" Target="http://www.deutschalsfremdsprache.de" Type="http://schemas.openxmlformats.org/officeDocument/2006/relationships/hyperlink" Id="rId326"/>
    <Relationship TargetMode="External" Target="http://multitran.ru" Type="http://schemas.openxmlformats.org/officeDocument/2006/relationships/hyperlink" Id="rId327"/>
    <Relationship TargetMode="External" Target="https://www.pasch-net.de/" Type="http://schemas.openxmlformats.org/officeDocument/2006/relationships/hyperlink" Id="rId328"/>
    <Relationship TargetMode="External" Target="https://www.deutschalsfremdsprache.ch/" Type="http://schemas.openxmlformats.org/officeDocument/2006/relationships/hyperlink" Id="rId329"/>
    <Relationship TargetMode="External" Target="https://www.schubert-verlag.de/" Type="http://schemas.openxmlformats.org/officeDocument/2006/relationships/hyperlink" Id="rId330"/>
    <Relationship TargetMode="External" Target="https://www.sprachenlernen24.de/deutsch-fuer-kinder-deutsch-kindersprachkurs/" Type="http://schemas.openxmlformats.org/officeDocument/2006/relationships/hyperlink" Id="rId331"/>
    <Relationship TargetMode="External" Target="https://www.schule-bw.de/" Type="http://schemas.openxmlformats.org/officeDocument/2006/relationships/hyperlink" Id="rId332"/>
    <Relationship TargetMode="External" Target="http://www.labbe.de/" Type="http://schemas.openxmlformats.org/officeDocument/2006/relationships/hyperlink" Id="rId333"/>
    <Relationship TargetMode="External" Target="http://www.goethe.de/" Type="http://schemas.openxmlformats.org/officeDocument/2006/relationships/hyperlink" Id="rId334"/>
    <Relationship TargetMode="External" Target="http://www.dw.com" Type="http://schemas.openxmlformats.org/officeDocument/2006/relationships/hyperlink" Id="rId335"/>
    <Relationship TargetMode="External" Target="http://www.audio-lingua.eu" Type="http://schemas.openxmlformats.org/officeDocument/2006/relationships/hyperlink" Id="rId336"/>
    <Relationship TargetMode="External" Target="http://www.deutschalsfremdsprache.de" Type="http://schemas.openxmlformats.org/officeDocument/2006/relationships/hyperlink" Id="rId337"/>
    <Relationship TargetMode="External" Target="http://multitran.ru" Type="http://schemas.openxmlformats.org/officeDocument/2006/relationships/hyperlink" Id="rId338"/>
    <Relationship TargetMode="External" Target="https://www.pasch-net.de/" Type="http://schemas.openxmlformats.org/officeDocument/2006/relationships/hyperlink" Id="rId339"/>
    <Relationship TargetMode="External" Target="https://www.deutschalsfremdsprache.ch/" Type="http://schemas.openxmlformats.org/officeDocument/2006/relationships/hyperlink" Id="rId340"/>
    <Relationship TargetMode="External" Target="https://www.schubert-verlag.de/" Type="http://schemas.openxmlformats.org/officeDocument/2006/relationships/hyperlink" Id="rId341"/>
    <Relationship TargetMode="External" Target="https://www.sprachenlernen24.de/deutsch-fuer-kinder-deutsch-kindersprachkurs/" Type="http://schemas.openxmlformats.org/officeDocument/2006/relationships/hyperlink" Id="rId342"/>
    <Relationship TargetMode="External" Target="https://www.schule-bw.de/" Type="http://schemas.openxmlformats.org/officeDocument/2006/relationships/hyperlink" Id="rId343"/>
    <Relationship TargetMode="External" Target="http://www.labbe.de/" Type="http://schemas.openxmlformats.org/officeDocument/2006/relationships/hyperlink" Id="rId344"/>
    <Relationship TargetMode="External" Target="http://www.goethe.de/" Type="http://schemas.openxmlformats.org/officeDocument/2006/relationships/hyperlink" Id="rId345"/>
    <Relationship TargetMode="External" Target="http://www.dw.com" Type="http://schemas.openxmlformats.org/officeDocument/2006/relationships/hyperlink" Id="rId346"/>
    <Relationship TargetMode="External" Target="http://www.audio-lingua.eu" Type="http://schemas.openxmlformats.org/officeDocument/2006/relationships/hyperlink" Id="rId347"/>
    <Relationship TargetMode="External" Target="http://www.deutschalsfremdsprache.de" Type="http://schemas.openxmlformats.org/officeDocument/2006/relationships/hyperlink" Id="rId348"/>
    <Relationship TargetMode="External" Target="http://multitran.ru" Type="http://schemas.openxmlformats.org/officeDocument/2006/relationships/hyperlink" Id="rId349"/>
    <Relationship TargetMode="External" Target="https://www.pasch-net.de/" Type="http://schemas.openxmlformats.org/officeDocument/2006/relationships/hyperlink" Id="rId350"/>
    <Relationship TargetMode="External" Target="https://www.deutschalsfremdsprache.ch/" Type="http://schemas.openxmlformats.org/officeDocument/2006/relationships/hyperlink" Id="rId351"/>
    <Relationship TargetMode="External" Target="https://www.schubert-verlag.de/" Type="http://schemas.openxmlformats.org/officeDocument/2006/relationships/hyperlink" Id="rId352"/>
    <Relationship TargetMode="External" Target="https://www.sprachenlernen24.de/deutsch-fuer-kinder-deutsch-kindersprachkurs/" Type="http://schemas.openxmlformats.org/officeDocument/2006/relationships/hyperlink" Id="rId353"/>
    <Relationship TargetMode="External" Target="https://www.schule-bw.de/" Type="http://schemas.openxmlformats.org/officeDocument/2006/relationships/hyperlink" Id="rId354"/>
    <Relationship TargetMode="External" Target="http://www.labbe.de/" Type="http://schemas.openxmlformats.org/officeDocument/2006/relationships/hyperlink" Id="rId355"/>
    <Relationship TargetMode="External" Target="http://www.goethe.de/" Type="http://schemas.openxmlformats.org/officeDocument/2006/relationships/hyperlink" Id="rId356"/>
    <Relationship TargetMode="External" Target="http://www.dw.com" Type="http://schemas.openxmlformats.org/officeDocument/2006/relationships/hyperlink" Id="rId357"/>
    <Relationship TargetMode="External" Target="http://www.audio-lingua.eu" Type="http://schemas.openxmlformats.org/officeDocument/2006/relationships/hyperlink" Id="rId358"/>
    <Relationship TargetMode="External" Target="http://www.deutschalsfremdsprache.de" Type="http://schemas.openxmlformats.org/officeDocument/2006/relationships/hyperlink" Id="rId359"/>
    <Relationship TargetMode="External" Target="http://multitran.ru" Type="http://schemas.openxmlformats.org/officeDocument/2006/relationships/hyperlink" Id="rId360"/>
    <Relationship TargetMode="External" Target="https://www.pasch-net.de/" Type="http://schemas.openxmlformats.org/officeDocument/2006/relationships/hyperlink" Id="rId361"/>
    <Relationship TargetMode="External" Target="https://www.deutschalsfremdsprache.ch/" Type="http://schemas.openxmlformats.org/officeDocument/2006/relationships/hyperlink" Id="rId362"/>
    <Relationship TargetMode="External" Target="https://www.schubert-verlag.de/" Type="http://schemas.openxmlformats.org/officeDocument/2006/relationships/hyperlink" Id="rId363"/>
    <Relationship TargetMode="External" Target="https://www.sprachenlernen24.de/deutsch-fuer-kinder-deutsch-kindersprachkurs/" Type="http://schemas.openxmlformats.org/officeDocument/2006/relationships/hyperlink" Id="rId364"/>
    <Relationship TargetMode="External" Target="https://www.schule-bw.de/" Type="http://schemas.openxmlformats.org/officeDocument/2006/relationships/hyperlink" Id="rId365"/>
    <Relationship TargetMode="External" Target="http://www.labbe.de/" Type="http://schemas.openxmlformats.org/officeDocument/2006/relationships/hyperlink" Id="rId366"/>
    <Relationship TargetMode="External" Target="http://www.goethe.de/" Type="http://schemas.openxmlformats.org/officeDocument/2006/relationships/hyperlink" Id="rId367"/>
    <Relationship TargetMode="External" Target="http://www.dw.com" Type="http://schemas.openxmlformats.org/officeDocument/2006/relationships/hyperlink" Id="rId368"/>
    <Relationship TargetMode="External" Target="http://www.audio-lingua.eu" Type="http://schemas.openxmlformats.org/officeDocument/2006/relationships/hyperlink" Id="rId369"/>
    <Relationship TargetMode="External" Target="http://www.deutschalsfremdsprache.de" Type="http://schemas.openxmlformats.org/officeDocument/2006/relationships/hyperlink" Id="rId370"/>
    <Relationship TargetMode="External" Target="http://multitran.ru" Type="http://schemas.openxmlformats.org/officeDocument/2006/relationships/hyperlink" Id="rId371"/>
    <Relationship TargetMode="External" Target="https://www.pasch-net.de/" Type="http://schemas.openxmlformats.org/officeDocument/2006/relationships/hyperlink" Id="rId372"/>
    <Relationship TargetMode="External" Target="https://www.deutschalsfremdsprache.ch/" Type="http://schemas.openxmlformats.org/officeDocument/2006/relationships/hyperlink" Id="rId373"/>
    <Relationship TargetMode="External" Target="https://www.schubert-verlag.de/" Type="http://schemas.openxmlformats.org/officeDocument/2006/relationships/hyperlink" Id="rId374"/>
    <Relationship TargetMode="External" Target="https://www.sprachenlernen24.de/deutsch-fuer-kinder-deutsch-kindersprachkurs/" Type="http://schemas.openxmlformats.org/officeDocument/2006/relationships/hyperlink" Id="rId375"/>
    <Relationship TargetMode="External" Target="https://www.schule-bw.de/" Type="http://schemas.openxmlformats.org/officeDocument/2006/relationships/hyperlink" Id="rId376"/>
    <Relationship TargetMode="External" Target="http://www.labbe.de/" Type="http://schemas.openxmlformats.org/officeDocument/2006/relationships/hyperlink" Id="rId377"/>
    <Relationship TargetMode="External" Target="http://www.goethe.de/" Type="http://schemas.openxmlformats.org/officeDocument/2006/relationships/hyperlink" Id="rId378"/>
    <Relationship TargetMode="External" Target="http://www.dw.com" Type="http://schemas.openxmlformats.org/officeDocument/2006/relationships/hyperlink" Id="rId379"/>
    <Relationship TargetMode="External" Target="http://www.audio-lingua.eu" Type="http://schemas.openxmlformats.org/officeDocument/2006/relationships/hyperlink" Id="rId380"/>
    <Relationship TargetMode="External" Target="http://www.deutschalsfremdsprache.de" Type="http://schemas.openxmlformats.org/officeDocument/2006/relationships/hyperlink" Id="rId381"/>
    <Relationship TargetMode="External" Target="http://multitran.ru" Type="http://schemas.openxmlformats.org/officeDocument/2006/relationships/hyperlink" Id="rId382"/>
    <Relationship TargetMode="External" Target="https://www.pasch-net.de/" Type="http://schemas.openxmlformats.org/officeDocument/2006/relationships/hyperlink" Id="rId383"/>
    <Relationship TargetMode="External" Target="https://www.deutschalsfremdsprache.ch/" Type="http://schemas.openxmlformats.org/officeDocument/2006/relationships/hyperlink" Id="rId384"/>
    <Relationship TargetMode="External" Target="https://www.schubert-verlag.de/" Type="http://schemas.openxmlformats.org/officeDocument/2006/relationships/hyperlink" Id="rId385"/>
    <Relationship TargetMode="External" Target="https://www.sprachenlernen24.de/deutsch-fuer-kinder-deutsch-kindersprachkurs/" Type="http://schemas.openxmlformats.org/officeDocument/2006/relationships/hyperlink" Id="rId386"/>
    <Relationship TargetMode="External" Target="https://www.schule-bw.de/" Type="http://schemas.openxmlformats.org/officeDocument/2006/relationships/hyperlink" Id="rId387"/>
    <Relationship TargetMode="External" Target="http://www.labbe.de/" Type="http://schemas.openxmlformats.org/officeDocument/2006/relationships/hyperlink" Id="rId388"/>
    <Relationship TargetMode="External" Target="http://www.goethe.de/" Type="http://schemas.openxmlformats.org/officeDocument/2006/relationships/hyperlink" Id="rId389"/>
    <Relationship TargetMode="External" Target="http://www.dw.com" Type="http://schemas.openxmlformats.org/officeDocument/2006/relationships/hyperlink" Id="rId390"/>
    <Relationship TargetMode="External" Target="http://www.audio-lingua.eu" Type="http://schemas.openxmlformats.org/officeDocument/2006/relationships/hyperlink" Id="rId391"/>
    <Relationship TargetMode="External" Target="http://www.deutschalsfremdsprache.de" Type="http://schemas.openxmlformats.org/officeDocument/2006/relationships/hyperlink" Id="rId392"/>
    <Relationship TargetMode="External" Target="http://multitran.ru" Type="http://schemas.openxmlformats.org/officeDocument/2006/relationships/hyperlink" Id="rId393"/>
    <Relationship TargetMode="External" Target="https://www.pasch-net.de/" Type="http://schemas.openxmlformats.org/officeDocument/2006/relationships/hyperlink" Id="rId394"/>
    <Relationship TargetMode="External" Target="https://www.deutschalsfremdsprache.ch/" Type="http://schemas.openxmlformats.org/officeDocument/2006/relationships/hyperlink" Id="rId395"/>
    <Relationship TargetMode="External" Target="https://www.schubert-verlag.de/" Type="http://schemas.openxmlformats.org/officeDocument/2006/relationships/hyperlink" Id="rId396"/>
    <Relationship TargetMode="External" Target="https://www.sprachenlernen24.de/deutsch-fuer-kinder-deutsch-kindersprachkurs/" Type="http://schemas.openxmlformats.org/officeDocument/2006/relationships/hyperlink" Id="rId397"/>
    <Relationship TargetMode="External" Target="https://www.schule-bw.de/" Type="http://schemas.openxmlformats.org/officeDocument/2006/relationships/hyperlink" Id="rId398"/>
    <Relationship TargetMode="External" Target="http://www.labbe.de/" Type="http://schemas.openxmlformats.org/officeDocument/2006/relationships/hyperlink" Id="rId399"/>
    <Relationship TargetMode="External" Target="http://www.goethe.de/" Type="http://schemas.openxmlformats.org/officeDocument/2006/relationships/hyperlink" Id="rId400"/>
    <Relationship TargetMode="External" Target="http://www.dw.com" Type="http://schemas.openxmlformats.org/officeDocument/2006/relationships/hyperlink" Id="rId401"/>
    <Relationship TargetMode="External" Target="http://www.audio-lingua.eu" Type="http://schemas.openxmlformats.org/officeDocument/2006/relationships/hyperlink" Id="rId402"/>
    <Relationship TargetMode="External" Target="http://www.deutschalsfremdsprache.de" Type="http://schemas.openxmlformats.org/officeDocument/2006/relationships/hyperlink" Id="rId403"/>
    <Relationship TargetMode="External" Target="http://multitran.ru" Type="http://schemas.openxmlformats.org/officeDocument/2006/relationships/hyperlink" Id="rId404"/>
    <Relationship TargetMode="External" Target="https://www.pasch-net.de/" Type="http://schemas.openxmlformats.org/officeDocument/2006/relationships/hyperlink" Id="rId405"/>
    <Relationship TargetMode="External" Target="https://www.deutschalsfremdsprache.ch/" Type="http://schemas.openxmlformats.org/officeDocument/2006/relationships/hyperlink" Id="rId406"/>
    <Relationship TargetMode="External" Target="https://www.schubert-verlag.de/" Type="http://schemas.openxmlformats.org/officeDocument/2006/relationships/hyperlink" Id="rId407"/>
    <Relationship TargetMode="External" Target="https://www.sprachenlernen24.de/deutsch-fuer-kinder-deutsch-kindersprachkurs/" Type="http://schemas.openxmlformats.org/officeDocument/2006/relationships/hyperlink" Id="rId408"/>
    <Relationship TargetMode="External" Target="https://www.schule-bw.de/" Type="http://schemas.openxmlformats.org/officeDocument/2006/relationships/hyperlink" Id="rId409"/>
    <Relationship TargetMode="External" Target="http://www.labbe.de/" Type="http://schemas.openxmlformats.org/officeDocument/2006/relationships/hyperlink" Id="rId410"/>
    <Relationship TargetMode="External" Target="http://www.goethe.de/" Type="http://schemas.openxmlformats.org/officeDocument/2006/relationships/hyperlink" Id="rId411"/>
    <Relationship TargetMode="External" Target="http://www.dw.com" Type="http://schemas.openxmlformats.org/officeDocument/2006/relationships/hyperlink" Id="rId412"/>
    <Relationship TargetMode="External" Target="http://www.audio-lingua.eu" Type="http://schemas.openxmlformats.org/officeDocument/2006/relationships/hyperlink" Id="rId413"/>
    <Relationship TargetMode="External" Target="http://www.deutschalsfremdsprache.de" Type="http://schemas.openxmlformats.org/officeDocument/2006/relationships/hyperlink" Id="rId414"/>
    <Relationship TargetMode="External" Target="http://multitran.ru" Type="http://schemas.openxmlformats.org/officeDocument/2006/relationships/hyperlink" Id="rId415"/>
    <Relationship TargetMode="External" Target="https://www.pasch-net.de/" Type="http://schemas.openxmlformats.org/officeDocument/2006/relationships/hyperlink" Id="rId416"/>
    <Relationship TargetMode="External" Target="https://www.deutschalsfremdsprache.ch/" Type="http://schemas.openxmlformats.org/officeDocument/2006/relationships/hyperlink" Id="rId417"/>
    <Relationship TargetMode="External" Target="https://www.schubert-verlag.de/" Type="http://schemas.openxmlformats.org/officeDocument/2006/relationships/hyperlink" Id="rId418"/>
    <Relationship TargetMode="External" Target="https://www.sprachenlernen24.de/deutsch-fuer-kinder-deutsch-kindersprachkurs/" Type="http://schemas.openxmlformats.org/officeDocument/2006/relationships/hyperlink" Id="rId419"/>
    <Relationship TargetMode="External" Target="https://www.schule-bw.de/" Type="http://schemas.openxmlformats.org/officeDocument/2006/relationships/hyperlink" Id="rId420"/>
    <Relationship TargetMode="External" Target="http://www.labbe.de/" Type="http://schemas.openxmlformats.org/officeDocument/2006/relationships/hyperlink" Id="rId421"/>
    <Relationship TargetMode="External" Target="http://www.goethe.de/" Type="http://schemas.openxmlformats.org/officeDocument/2006/relationships/hyperlink" Id="rId422"/>
    <Relationship TargetMode="External" Target="http://www.dw.com" Type="http://schemas.openxmlformats.org/officeDocument/2006/relationships/hyperlink" Id="rId423"/>
    <Relationship TargetMode="External" Target="http://www.audio-lingua.eu" Type="http://schemas.openxmlformats.org/officeDocument/2006/relationships/hyperlink" Id="rId424"/>
    <Relationship TargetMode="External" Target="http://www.deutschalsfremdsprache.de" Type="http://schemas.openxmlformats.org/officeDocument/2006/relationships/hyperlink" Id="rId425"/>
    <Relationship TargetMode="External" Target="http://multitran.ru" Type="http://schemas.openxmlformats.org/officeDocument/2006/relationships/hyperlink" Id="rId426"/>
    <Relationship TargetMode="External" Target="https://www.pasch-net.de/" Type="http://schemas.openxmlformats.org/officeDocument/2006/relationships/hyperlink" Id="rId427"/>
    <Relationship TargetMode="External" Target="https://www.deutschalsfremdsprache.ch/" Type="http://schemas.openxmlformats.org/officeDocument/2006/relationships/hyperlink" Id="rId428"/>
    <Relationship TargetMode="External" Target="https://www.schubert-verlag.de/" Type="http://schemas.openxmlformats.org/officeDocument/2006/relationships/hyperlink" Id="rId429"/>
    <Relationship TargetMode="External" Target="https://www.sprachenlernen24.de/deutsch-fuer-kinder-deutsch-kindersprachkurs/" Type="http://schemas.openxmlformats.org/officeDocument/2006/relationships/hyperlink" Id="rId430"/>
    <Relationship TargetMode="External" Target="https://www.schule-bw.de/" Type="http://schemas.openxmlformats.org/officeDocument/2006/relationships/hyperlink" Id="rId431"/>
    <Relationship TargetMode="External" Target="http://www.labbe.de/" Type="http://schemas.openxmlformats.org/officeDocument/2006/relationships/hyperlink" Id="rId432"/>
    <Relationship TargetMode="External" Target="http://www.goethe.de/" Type="http://schemas.openxmlformats.org/officeDocument/2006/relationships/hyperlink" Id="rId433"/>
    <Relationship TargetMode="External" Target="http://www.dw.com" Type="http://schemas.openxmlformats.org/officeDocument/2006/relationships/hyperlink" Id="rId434"/>
    <Relationship TargetMode="External" Target="http://www.audio-lingua.eu" Type="http://schemas.openxmlformats.org/officeDocument/2006/relationships/hyperlink" Id="rId435"/>
    <Relationship TargetMode="External" Target="http://www.deutschalsfremdsprache.de" Type="http://schemas.openxmlformats.org/officeDocument/2006/relationships/hyperlink" Id="rId436"/>
    <Relationship TargetMode="External" Target="http://multitran.ru" Type="http://schemas.openxmlformats.org/officeDocument/2006/relationships/hyperlink" Id="rId437"/>
    <Relationship TargetMode="External" Target="https://www.pasch-net.de/" Type="http://schemas.openxmlformats.org/officeDocument/2006/relationships/hyperlink" Id="rId438"/>
    <Relationship TargetMode="External" Target="https://www.deutschalsfremdsprache.ch/" Type="http://schemas.openxmlformats.org/officeDocument/2006/relationships/hyperlink" Id="rId439"/>
    <Relationship TargetMode="External" Target="https://www.schubert-verlag.de/" Type="http://schemas.openxmlformats.org/officeDocument/2006/relationships/hyperlink" Id="rId440"/>
    <Relationship TargetMode="External" Target="https://www.sprachenlernen24.de/deutsch-fuer-kinder-deutsch-kindersprachkurs/" Type="http://schemas.openxmlformats.org/officeDocument/2006/relationships/hyperlink" Id="rId441"/>
    <Relationship TargetMode="External" Target="https://www.schule-bw.de/" Type="http://schemas.openxmlformats.org/officeDocument/2006/relationships/hyperlink" Id="rId442"/>
    <Relationship TargetMode="External" Target="http://www.labbe.de/" Type="http://schemas.openxmlformats.org/officeDocument/2006/relationships/hyperlink" Id="rId443"/>
    <Relationship TargetMode="External" Target="http://www.goethe.de/" Type="http://schemas.openxmlformats.org/officeDocument/2006/relationships/hyperlink" Id="rId444"/>
    <Relationship TargetMode="External" Target="http://www.dw.com" Type="http://schemas.openxmlformats.org/officeDocument/2006/relationships/hyperlink" Id="rId445"/>
    <Relationship TargetMode="External" Target="http://www.audio-lingua.eu" Type="http://schemas.openxmlformats.org/officeDocument/2006/relationships/hyperlink" Id="rId446"/>
    <Relationship TargetMode="External" Target="http://www.deutschalsfremdsprache.de" Type="http://schemas.openxmlformats.org/officeDocument/2006/relationships/hyperlink" Id="rId447"/>
    <Relationship TargetMode="External" Target="http://multitran.ru" Type="http://schemas.openxmlformats.org/officeDocument/2006/relationships/hyperlink" Id="rId448"/>
    <Relationship TargetMode="External" Target="https://www.pasch-net.de/" Type="http://schemas.openxmlformats.org/officeDocument/2006/relationships/hyperlink" Id="rId449"/>
    <Relationship TargetMode="External" Target="https://www.deutschalsfremdsprache.ch/" Type="http://schemas.openxmlformats.org/officeDocument/2006/relationships/hyperlink" Id="rId450"/>
    <Relationship TargetMode="External" Target="https://www.schubert-verlag.de/" Type="http://schemas.openxmlformats.org/officeDocument/2006/relationships/hyperlink" Id="rId451"/>
    <Relationship TargetMode="External" Target="https://www.sprachenlernen24.de/deutsch-fuer-kinder-deutsch-kindersprachkurs/" Type="http://schemas.openxmlformats.org/officeDocument/2006/relationships/hyperlink" Id="rId452"/>
    <Relationship TargetMode="External" Target="https://www.schule-bw.de/" Type="http://schemas.openxmlformats.org/officeDocument/2006/relationships/hyperlink" Id="rId453"/>
    <Relationship TargetMode="External" Target="http://www.labbe.de/" Type="http://schemas.openxmlformats.org/officeDocument/2006/relationships/hyperlink" Id="rId454"/>
    <Relationship TargetMode="External" Target="http://www.goethe.de/" Type="http://schemas.openxmlformats.org/officeDocument/2006/relationships/hyperlink" Id="rId455"/>
    <Relationship TargetMode="External" Target="http://www.dw.com" Type="http://schemas.openxmlformats.org/officeDocument/2006/relationships/hyperlink" Id="rId456"/>
    <Relationship TargetMode="External" Target="http://www.audio-lingua.eu" Type="http://schemas.openxmlformats.org/officeDocument/2006/relationships/hyperlink" Id="rId457"/>
    <Relationship TargetMode="External" Target="http://www.deutschalsfremdsprache.de" Type="http://schemas.openxmlformats.org/officeDocument/2006/relationships/hyperlink" Id="rId458"/>
    <Relationship TargetMode="External" Target="http://multitran.ru" Type="http://schemas.openxmlformats.org/officeDocument/2006/relationships/hyperlink" Id="rId459"/>
    <Relationship TargetMode="External" Target="https://www.pasch-net.de/" Type="http://schemas.openxmlformats.org/officeDocument/2006/relationships/hyperlink" Id="rId460"/>
    <Relationship TargetMode="External" Target="https://www.deutschalsfremdsprache.ch/" Type="http://schemas.openxmlformats.org/officeDocument/2006/relationships/hyperlink" Id="rId461"/>
    <Relationship TargetMode="External" Target="https://www.schubert-verlag.de/" Type="http://schemas.openxmlformats.org/officeDocument/2006/relationships/hyperlink" Id="rId462"/>
    <Relationship TargetMode="External" Target="https://www.sprachenlernen24.de/deutsch-fuer-kinder-deutsch-kindersprachkurs/" Type="http://schemas.openxmlformats.org/officeDocument/2006/relationships/hyperlink" Id="rId463"/>
    <Relationship TargetMode="External" Target="https://www.schule-bw.de/" Type="http://schemas.openxmlformats.org/officeDocument/2006/relationships/hyperlink" Id="rId464"/>
    <Relationship TargetMode="External" Target="http://www.labbe.de/" Type="http://schemas.openxmlformats.org/officeDocument/2006/relationships/hyperlink" Id="rId465"/>
    <Relationship TargetMode="External" Target="http://www.goethe.de/" Type="http://schemas.openxmlformats.org/officeDocument/2006/relationships/hyperlink" Id="rId466"/>
    <Relationship TargetMode="External" Target="http://www.dw.com" Type="http://schemas.openxmlformats.org/officeDocument/2006/relationships/hyperlink" Id="rId467"/>
    <Relationship TargetMode="External" Target="http://www.audio-lingua.eu" Type="http://schemas.openxmlformats.org/officeDocument/2006/relationships/hyperlink" Id="rId468"/>
    <Relationship TargetMode="External" Target="http://www.deutschalsfremdsprache.de" Type="http://schemas.openxmlformats.org/officeDocument/2006/relationships/hyperlink" Id="rId469"/>
    <Relationship TargetMode="External" Target="http://multitran.ru" Type="http://schemas.openxmlformats.org/officeDocument/2006/relationships/hyperlink" Id="rId470"/>
    <Relationship TargetMode="External" Target="https://www.pasch-net.de/" Type="http://schemas.openxmlformats.org/officeDocument/2006/relationships/hyperlink" Id="rId471"/>
    <Relationship TargetMode="External" Target="https://www.deutschalsfremdsprache.ch/" Type="http://schemas.openxmlformats.org/officeDocument/2006/relationships/hyperlink" Id="rId472"/>
    <Relationship TargetMode="External" Target="https://www.schubert-verlag.de/" Type="http://schemas.openxmlformats.org/officeDocument/2006/relationships/hyperlink" Id="rId473"/>
    <Relationship TargetMode="External" Target="https://www.sprachenlernen24.de/deutsch-fuer-kinder-deutsch-kindersprachkurs/" Type="http://schemas.openxmlformats.org/officeDocument/2006/relationships/hyperlink" Id="rId474"/>
    <Relationship TargetMode="External" Target="https://www.schule-bw.de/" Type="http://schemas.openxmlformats.org/officeDocument/2006/relationships/hyperlink" Id="rId475"/>
    <Relationship TargetMode="External" Target="http://www.labbe.de/" Type="http://schemas.openxmlformats.org/officeDocument/2006/relationships/hyperlink" Id="rId476"/>
    <Relationship TargetMode="External" Target="http://www.goethe.de/" Type="http://schemas.openxmlformats.org/officeDocument/2006/relationships/hyperlink" Id="rId477"/>
    <Relationship TargetMode="External" Target="http://www.dw.com" Type="http://schemas.openxmlformats.org/officeDocument/2006/relationships/hyperlink" Id="rId478"/>
    <Relationship TargetMode="External" Target="http://www.audio-lingua.eu" Type="http://schemas.openxmlformats.org/officeDocument/2006/relationships/hyperlink" Id="rId479"/>
    <Relationship TargetMode="External" Target="http://www.deutschalsfremdsprache.de" Type="http://schemas.openxmlformats.org/officeDocument/2006/relationships/hyperlink" Id="rId480"/>
    <Relationship TargetMode="External" Target="http://multitran.ru" Type="http://schemas.openxmlformats.org/officeDocument/2006/relationships/hyperlink" Id="rId481"/>
    <Relationship TargetMode="External" Target="https://www.pasch-net.de/" Type="http://schemas.openxmlformats.org/officeDocument/2006/relationships/hyperlink" Id="rId482"/>
    <Relationship TargetMode="External" Target="https://www.deutschalsfremdsprache.ch/" Type="http://schemas.openxmlformats.org/officeDocument/2006/relationships/hyperlink" Id="rId483"/>
    <Relationship TargetMode="External" Target="https://www.schubert-verlag.de/" Type="http://schemas.openxmlformats.org/officeDocument/2006/relationships/hyperlink" Id="rId484"/>
    <Relationship TargetMode="External" Target="https://www.sprachenlernen24.de/deutsch-fuer-kinder-deutsch-kindersprachkurs/" Type="http://schemas.openxmlformats.org/officeDocument/2006/relationships/hyperlink" Id="rId485"/>
    <Relationship TargetMode="External" Target="https://www.schule-bw.de/" Type="http://schemas.openxmlformats.org/officeDocument/2006/relationships/hyperlink" Id="rId486"/>
    <Relationship TargetMode="External" Target="http://www.labbe.de/" Type="http://schemas.openxmlformats.org/officeDocument/2006/relationships/hyperlink" Id="rId487"/>
    <Relationship TargetMode="External" Target="http://www.goethe.de/" Type="http://schemas.openxmlformats.org/officeDocument/2006/relationships/hyperlink" Id="rId488"/>
    <Relationship TargetMode="External" Target="http://www.dw.com" Type="http://schemas.openxmlformats.org/officeDocument/2006/relationships/hyperlink" Id="rId489"/>
    <Relationship TargetMode="External" Target="http://www.audio-lingua.eu" Type="http://schemas.openxmlformats.org/officeDocument/2006/relationships/hyperlink" Id="rId490"/>
    <Relationship TargetMode="External" Target="http://www.deutschalsfremdsprache.de" Type="http://schemas.openxmlformats.org/officeDocument/2006/relationships/hyperlink" Id="rId491"/>
    <Relationship TargetMode="External" Target="http://multitran.ru" Type="http://schemas.openxmlformats.org/officeDocument/2006/relationships/hyperlink" Id="rId492"/>
    <Relationship TargetMode="External" Target="https://www.pasch-net.de/" Type="http://schemas.openxmlformats.org/officeDocument/2006/relationships/hyperlink" Id="rId493"/>
    <Relationship TargetMode="External" Target="https://www.deutschalsfremdsprache.ch/" Type="http://schemas.openxmlformats.org/officeDocument/2006/relationships/hyperlink" Id="rId494"/>
    <Relationship TargetMode="External" Target="https://www.schubert-verlag.de/" Type="http://schemas.openxmlformats.org/officeDocument/2006/relationships/hyperlink" Id="rId495"/>
    <Relationship TargetMode="External" Target="https://www.sprachenlernen24.de/deutsch-fuer-kinder-deutsch-kindersprachkurs/" Type="http://schemas.openxmlformats.org/officeDocument/2006/relationships/hyperlink" Id="rId496"/>
    <Relationship TargetMode="External" Target="https://www.schule-bw.de/" Type="http://schemas.openxmlformats.org/officeDocument/2006/relationships/hyperlink" Id="rId497"/>
    <Relationship TargetMode="External" Target="http://www.labbe.de/" Type="http://schemas.openxmlformats.org/officeDocument/2006/relationships/hyperlink" Id="rId498"/>
    <Relationship TargetMode="External" Target="http://www.goethe.de/" Type="http://schemas.openxmlformats.org/officeDocument/2006/relationships/hyperlink" Id="rId499"/>
    <Relationship TargetMode="External" Target="http://www.dw.com" Type="http://schemas.openxmlformats.org/officeDocument/2006/relationships/hyperlink" Id="rId500"/>
    <Relationship TargetMode="External" Target="http://www.audio-lingua.eu" Type="http://schemas.openxmlformats.org/officeDocument/2006/relationships/hyperlink" Id="rId501"/>
    <Relationship TargetMode="External" Target="http://www.deutschalsfremdsprache.de" Type="http://schemas.openxmlformats.org/officeDocument/2006/relationships/hyperlink" Id="rId502"/>
    <Relationship TargetMode="External" Target="http://multitran.ru" Type="http://schemas.openxmlformats.org/officeDocument/2006/relationships/hyperlink" Id="rId503"/>
    <Relationship TargetMode="External" Target="https://www.pasch-net.de/" Type="http://schemas.openxmlformats.org/officeDocument/2006/relationships/hyperlink" Id="rId504"/>
    <Relationship TargetMode="External" Target="https://www.deutschalsfremdsprache.ch/" Type="http://schemas.openxmlformats.org/officeDocument/2006/relationships/hyperlink" Id="rId505"/>
    <Relationship TargetMode="External" Target="https://www.schubert-verlag.de/" Type="http://schemas.openxmlformats.org/officeDocument/2006/relationships/hyperlink" Id="rId506"/>
    <Relationship TargetMode="External" Target="https://www.sprachenlernen24.de/deutsch-fuer-kinder-deutsch-kindersprachkurs/" Type="http://schemas.openxmlformats.org/officeDocument/2006/relationships/hyperlink" Id="rId507"/>
    <Relationship TargetMode="External" Target="https://www.schule-bw.de/" Type="http://schemas.openxmlformats.org/officeDocument/2006/relationships/hyperlink" Id="rId508"/>
    <Relationship TargetMode="External" Target="http://www.labbe.de/" Type="http://schemas.openxmlformats.org/officeDocument/2006/relationships/hyperlink" Id="rId509"/>
    <Relationship TargetMode="External" Target="http://www.goethe.de/" Type="http://schemas.openxmlformats.org/officeDocument/2006/relationships/hyperlink" Id="rId510"/>
    <Relationship TargetMode="External" Target="http://www.dw.com" Type="http://schemas.openxmlformats.org/officeDocument/2006/relationships/hyperlink" Id="rId511"/>
    <Relationship TargetMode="External" Target="http://www.audio-lingua.eu" Type="http://schemas.openxmlformats.org/officeDocument/2006/relationships/hyperlink" Id="rId512"/>
    <Relationship TargetMode="External" Target="http://www.deutschalsfremdsprache.de" Type="http://schemas.openxmlformats.org/officeDocument/2006/relationships/hyperlink" Id="rId513"/>
    <Relationship TargetMode="External" Target="http://multitran.ru" Type="http://schemas.openxmlformats.org/officeDocument/2006/relationships/hyperlink" Id="rId514"/>
    <Relationship TargetMode="External" Target="https://www.pasch-net.de/" Type="http://schemas.openxmlformats.org/officeDocument/2006/relationships/hyperlink" Id="rId515"/>
    <Relationship TargetMode="External" Target="https://www.deutschalsfremdsprache.ch/" Type="http://schemas.openxmlformats.org/officeDocument/2006/relationships/hyperlink" Id="rId516"/>
    <Relationship TargetMode="External" Target="https://www.schubert-verlag.de/" Type="http://schemas.openxmlformats.org/officeDocument/2006/relationships/hyperlink" Id="rId517"/>
    <Relationship TargetMode="External" Target="https://www.sprachenlernen24.de/deutsch-fuer-kinder-deutsch-kindersprachkurs/" Type="http://schemas.openxmlformats.org/officeDocument/2006/relationships/hyperlink" Id="rId518"/>
    <Relationship TargetMode="External" Target="https://www.schule-bw.de/" Type="http://schemas.openxmlformats.org/officeDocument/2006/relationships/hyperlink" Id="rId519"/>
    <Relationship TargetMode="External" Target="http://www.labbe.de/" Type="http://schemas.openxmlformats.org/officeDocument/2006/relationships/hyperlink" Id="rId520"/>
    <Relationship TargetMode="External" Target="http://www.goethe.de/" Type="http://schemas.openxmlformats.org/officeDocument/2006/relationships/hyperlink" Id="rId521"/>
    <Relationship TargetMode="External" Target="http://www.dw.com" Type="http://schemas.openxmlformats.org/officeDocument/2006/relationships/hyperlink" Id="rId522"/>
    <Relationship TargetMode="External" Target="http://www.audio-lingua.eu" Type="http://schemas.openxmlformats.org/officeDocument/2006/relationships/hyperlink" Id="rId523"/>
    <Relationship TargetMode="External" Target="http://www.deutschalsfremdsprache.de" Type="http://schemas.openxmlformats.org/officeDocument/2006/relationships/hyperlink" Id="rId524"/>
    <Relationship TargetMode="External" Target="http://multitran.ru" Type="http://schemas.openxmlformats.org/officeDocument/2006/relationships/hyperlink" Id="rId525"/>
    <Relationship TargetMode="External" Target="https://www.pasch-net.de/" Type="http://schemas.openxmlformats.org/officeDocument/2006/relationships/hyperlink" Id="rId526"/>
    <Relationship TargetMode="External" Target="https://www.deutschalsfremdsprache.ch/" Type="http://schemas.openxmlformats.org/officeDocument/2006/relationships/hyperlink" Id="rId527"/>
    <Relationship TargetMode="External" Target="https://www.schubert-verlag.de/" Type="http://schemas.openxmlformats.org/officeDocument/2006/relationships/hyperlink" Id="rId528"/>
    <Relationship TargetMode="External" Target="https://www.sprachenlernen24.de/deutsch-fuer-kinder-deutsch-kindersprachkurs/" Type="http://schemas.openxmlformats.org/officeDocument/2006/relationships/hyperlink" Id="rId529"/>
    <Relationship TargetMode="External" Target="https://www.schule-bw.de/" Type="http://schemas.openxmlformats.org/officeDocument/2006/relationships/hyperlink" Id="rId530"/>
    <Relationship TargetMode="External" Target="http://www.labbe.de/" Type="http://schemas.openxmlformats.org/officeDocument/2006/relationships/hyperlink" Id="rId531"/>
    <Relationship TargetMode="External" Target="http://www.goethe.de/" Type="http://schemas.openxmlformats.org/officeDocument/2006/relationships/hyperlink" Id="rId532"/>
    <Relationship TargetMode="External" Target="http://www.dw.com" Type="http://schemas.openxmlformats.org/officeDocument/2006/relationships/hyperlink" Id="rId533"/>
    <Relationship TargetMode="External" Target="http://www.audio-lingua.eu" Type="http://schemas.openxmlformats.org/officeDocument/2006/relationships/hyperlink" Id="rId534"/>
    <Relationship TargetMode="External" Target="http://www.deutschalsfremdsprache.de" Type="http://schemas.openxmlformats.org/officeDocument/2006/relationships/hyperlink" Id="rId535"/>
    <Relationship TargetMode="External" Target="http://multitran.ru" Type="http://schemas.openxmlformats.org/officeDocument/2006/relationships/hyperlink" Id="rId536"/>
    <Relationship TargetMode="External" Target="https://www.pasch-net.de/" Type="http://schemas.openxmlformats.org/officeDocument/2006/relationships/hyperlink" Id="rId537"/>
    <Relationship TargetMode="External" Target="https://www.deutschalsfremdsprache.ch/" Type="http://schemas.openxmlformats.org/officeDocument/2006/relationships/hyperlink" Id="rId538"/>
    <Relationship TargetMode="External" Target="https://www.schubert-verlag.de/" Type="http://schemas.openxmlformats.org/officeDocument/2006/relationships/hyperlink" Id="rId539"/>
    <Relationship TargetMode="External" Target="https://www.sprachenlernen24.de/deutsch-fuer-kinder-deutsch-kindersprachkurs/" Type="http://schemas.openxmlformats.org/officeDocument/2006/relationships/hyperlink" Id="rId540"/>
    <Relationship TargetMode="External" Target="https://www.schule-bw.de/" Type="http://schemas.openxmlformats.org/officeDocument/2006/relationships/hyperlink" Id="rId541"/>
    <Relationship TargetMode="External" Target="http://www.labbe.de/" Type="http://schemas.openxmlformats.org/officeDocument/2006/relationships/hyperlink" Id="rId542"/>
    <Relationship TargetMode="External" Target="http://www.goethe.de/" Type="http://schemas.openxmlformats.org/officeDocument/2006/relationships/hyperlink" Id="rId543"/>
    <Relationship TargetMode="External" Target="http://www.dw.com" Type="http://schemas.openxmlformats.org/officeDocument/2006/relationships/hyperlink" Id="rId544"/>
    <Relationship TargetMode="External" Target="http://www.audio-lingua.eu" Type="http://schemas.openxmlformats.org/officeDocument/2006/relationships/hyperlink" Id="rId545"/>
    <Relationship TargetMode="External" Target="http://www.deutschalsfremdsprache.de" Type="http://schemas.openxmlformats.org/officeDocument/2006/relationships/hyperlink" Id="rId546"/>
    <Relationship TargetMode="External" Target="http://multitran.ru" Type="http://schemas.openxmlformats.org/officeDocument/2006/relationships/hyperlink" Id="rId547"/>
    <Relationship TargetMode="External" Target="https://www.pasch-net.de/" Type="http://schemas.openxmlformats.org/officeDocument/2006/relationships/hyperlink" Id="rId548"/>
    <Relationship TargetMode="External" Target="https://www.deutschalsfremdsprache.ch/" Type="http://schemas.openxmlformats.org/officeDocument/2006/relationships/hyperlink" Id="rId549"/>
    <Relationship TargetMode="External" Target="https://www.schubert-verlag.de/" Type="http://schemas.openxmlformats.org/officeDocument/2006/relationships/hyperlink" Id="rId550"/>
    <Relationship TargetMode="External" Target="https://www.sprachenlernen24.de/deutsch-fuer-kinder-deutsch-kindersprachkurs/" Type="http://schemas.openxmlformats.org/officeDocument/2006/relationships/hyperlink" Id="rId551"/>
    <Relationship TargetMode="External" Target="https://www.schule-bw.de/" Type="http://schemas.openxmlformats.org/officeDocument/2006/relationships/hyperlink" Id="rId552"/>
    <Relationship TargetMode="External" Target="http://www.labbe.de/" Type="http://schemas.openxmlformats.org/officeDocument/2006/relationships/hyperlink" Id="rId553"/>
    <Relationship TargetMode="External" Target="http://www.goethe.de/" Type="http://schemas.openxmlformats.org/officeDocument/2006/relationships/hyperlink" Id="rId554"/>
    <Relationship TargetMode="External" Target="http://www.dw.com" Type="http://schemas.openxmlformats.org/officeDocument/2006/relationships/hyperlink" Id="rId555"/>
    <Relationship TargetMode="External" Target="http://www.audio-lingua.eu" Type="http://schemas.openxmlformats.org/officeDocument/2006/relationships/hyperlink" Id="rId556"/>
    <Relationship TargetMode="External" Target="http://www.deutschalsfremdsprache.de" Type="http://schemas.openxmlformats.org/officeDocument/2006/relationships/hyperlink" Id="rId557"/>
    <Relationship TargetMode="External" Target="http://multitran.ru" Type="http://schemas.openxmlformats.org/officeDocument/2006/relationships/hyperlink" Id="rId558"/>
    <Relationship TargetMode="External" Target="https://www.pasch-net.de/" Type="http://schemas.openxmlformats.org/officeDocument/2006/relationships/hyperlink" Id="rId559"/>
    <Relationship TargetMode="External" Target="https://www.deutschalsfremdsprache.ch/" Type="http://schemas.openxmlformats.org/officeDocument/2006/relationships/hyperlink" Id="rId560"/>
    <Relationship TargetMode="External" Target="https://www.schubert-verlag.de/" Type="http://schemas.openxmlformats.org/officeDocument/2006/relationships/hyperlink" Id="rId561"/>
    <Relationship TargetMode="External" Target="https://www.sprachenlernen24.de/deutsch-fuer-kinder-deutsch-kindersprachkurs/" Type="http://schemas.openxmlformats.org/officeDocument/2006/relationships/hyperlink" Id="rId562"/>
    <Relationship TargetMode="External" Target="https://www.schule-bw.de/" Type="http://schemas.openxmlformats.org/officeDocument/2006/relationships/hyperlink" Id="rId563"/>
    <Relationship TargetMode="External" Target="http://www.labbe.de/" Type="http://schemas.openxmlformats.org/officeDocument/2006/relationships/hyperlink" Id="rId564"/>
    <Relationship TargetMode="External" Target="http://www.goethe.de/" Type="http://schemas.openxmlformats.org/officeDocument/2006/relationships/hyperlink" Id="rId565"/>
    <Relationship TargetMode="External" Target="http://www.dw.com" Type="http://schemas.openxmlformats.org/officeDocument/2006/relationships/hyperlink" Id="rId566"/>
    <Relationship TargetMode="External" Target="http://www.audio-lingua.eu" Type="http://schemas.openxmlformats.org/officeDocument/2006/relationships/hyperlink" Id="rId567"/>
    <Relationship TargetMode="External" Target="http://www.deutschalsfremdsprache.de" Type="http://schemas.openxmlformats.org/officeDocument/2006/relationships/hyperlink" Id="rId568"/>
    <Relationship TargetMode="External" Target="http://multitran.ru" Type="http://schemas.openxmlformats.org/officeDocument/2006/relationships/hyperlink" Id="rId569"/>
    <Relationship TargetMode="External" Target="https://www.pasch-net.de/" Type="http://schemas.openxmlformats.org/officeDocument/2006/relationships/hyperlink" Id="rId570"/>
    <Relationship TargetMode="External" Target="https://www.deutschalsfremdsprache.ch/" Type="http://schemas.openxmlformats.org/officeDocument/2006/relationships/hyperlink" Id="rId571"/>
    <Relationship TargetMode="External" Target="https://www.schubert-verlag.de/" Type="http://schemas.openxmlformats.org/officeDocument/2006/relationships/hyperlink" Id="rId572"/>
    <Relationship TargetMode="External" Target="https://www.sprachenlernen24.de/deutsch-fuer-kinder-deutsch-kindersprachkurs/" Type="http://schemas.openxmlformats.org/officeDocument/2006/relationships/hyperlink" Id="rId573"/>
    <Relationship TargetMode="External" Target="https://www.schule-bw.de/" Type="http://schemas.openxmlformats.org/officeDocument/2006/relationships/hyperlink" Id="rId574"/>
    <Relationship TargetMode="External" Target="http://www.labbe.de/" Type="http://schemas.openxmlformats.org/officeDocument/2006/relationships/hyperlink" Id="rId575"/>
    <Relationship TargetMode="External" Target="http://www.goethe.de/" Type="http://schemas.openxmlformats.org/officeDocument/2006/relationships/hyperlink" Id="rId576"/>
    <Relationship TargetMode="External" Target="http://www.dw.com" Type="http://schemas.openxmlformats.org/officeDocument/2006/relationships/hyperlink" Id="rId577"/>
    <Relationship TargetMode="External" Target="http://www.audio-lingua.eu" Type="http://schemas.openxmlformats.org/officeDocument/2006/relationships/hyperlink" Id="rId578"/>
    <Relationship TargetMode="External" Target="http://www.deutschalsfremdsprache.de" Type="http://schemas.openxmlformats.org/officeDocument/2006/relationships/hyperlink" Id="rId579"/>
    <Relationship TargetMode="External" Target="http://multitran.ru" Type="http://schemas.openxmlformats.org/officeDocument/2006/relationships/hyperlink" Id="rId580"/>
    <Relationship TargetMode="External" Target="https://www.pasch-net.de/" Type="http://schemas.openxmlformats.org/officeDocument/2006/relationships/hyperlink" Id="rId581"/>
    <Relationship TargetMode="External" Target="https://www.deutschalsfremdsprache.ch/" Type="http://schemas.openxmlformats.org/officeDocument/2006/relationships/hyperlink" Id="rId582"/>
    <Relationship TargetMode="External" Target="https://www.schubert-verlag.de/" Type="http://schemas.openxmlformats.org/officeDocument/2006/relationships/hyperlink" Id="rId583"/>
    <Relationship TargetMode="External" Target="https://www.sprachenlernen24.de/deutsch-fuer-kinder-deutsch-kindersprachkurs/" Type="http://schemas.openxmlformats.org/officeDocument/2006/relationships/hyperlink" Id="rId584"/>
    <Relationship TargetMode="External" Target="https://www.schule-bw.de/" Type="http://schemas.openxmlformats.org/officeDocument/2006/relationships/hyperlink" Id="rId585"/>
    <Relationship TargetMode="External" Target="http://www.labbe.de/" Type="http://schemas.openxmlformats.org/officeDocument/2006/relationships/hyperlink" Id="rId586"/>
    <Relationship TargetMode="External" Target="http://www.goethe.de/" Type="http://schemas.openxmlformats.org/officeDocument/2006/relationships/hyperlink" Id="rId587"/>
    <Relationship TargetMode="External" Target="http://www.dw.com" Type="http://schemas.openxmlformats.org/officeDocument/2006/relationships/hyperlink" Id="rId588"/>
    <Relationship TargetMode="External" Target="http://www.audio-lingua.eu" Type="http://schemas.openxmlformats.org/officeDocument/2006/relationships/hyperlink" Id="rId589"/>
    <Relationship TargetMode="External" Target="http://www.deutschalsfremdsprache.de" Type="http://schemas.openxmlformats.org/officeDocument/2006/relationships/hyperlink" Id="rId590"/>
    <Relationship TargetMode="External" Target="http://multitran.ru" Type="http://schemas.openxmlformats.org/officeDocument/2006/relationships/hyperlink" Id="rId591"/>
    <Relationship TargetMode="External" Target="https://www.pasch-net.de/" Type="http://schemas.openxmlformats.org/officeDocument/2006/relationships/hyperlink" Id="rId592"/>
    <Relationship TargetMode="External" Target="https://www.deutschalsfremdsprache.ch/" Type="http://schemas.openxmlformats.org/officeDocument/2006/relationships/hyperlink" Id="rId593"/>
    <Relationship TargetMode="External" Target="https://www.schubert-verlag.de/" Type="http://schemas.openxmlformats.org/officeDocument/2006/relationships/hyperlink" Id="rId594"/>
    <Relationship TargetMode="External" Target="https://www.sprachenlernen24.de/deutsch-fuer-kinder-deutsch-kindersprachkurs/" Type="http://schemas.openxmlformats.org/officeDocument/2006/relationships/hyperlink" Id="rId595"/>
    <Relationship TargetMode="External" Target="https://www.schule-bw.de/" Type="http://schemas.openxmlformats.org/officeDocument/2006/relationships/hyperlink" Id="rId596"/>
    <Relationship TargetMode="External" Target="http://www.labbe.de/" Type="http://schemas.openxmlformats.org/officeDocument/2006/relationships/hyperlink" Id="rId597"/>
    <Relationship TargetMode="External" Target="http://www.goethe.de/" Type="http://schemas.openxmlformats.org/officeDocument/2006/relationships/hyperlink" Id="rId598"/>
    <Relationship TargetMode="External" Target="http://www.dw.com" Type="http://schemas.openxmlformats.org/officeDocument/2006/relationships/hyperlink" Id="rId599"/>
    <Relationship TargetMode="External" Target="http://www.audio-lingua.eu" Type="http://schemas.openxmlformats.org/officeDocument/2006/relationships/hyperlink" Id="rId600"/>
    <Relationship TargetMode="External" Target="http://www.deutschalsfremdsprache.de" Type="http://schemas.openxmlformats.org/officeDocument/2006/relationships/hyperlink" Id="rId601"/>
    <Relationship TargetMode="External" Target="http://multitran.ru" Type="http://schemas.openxmlformats.org/officeDocument/2006/relationships/hyperlink" Id="rId602"/>
    <Relationship TargetMode="External" Target="https://www.pasch-net.de/" Type="http://schemas.openxmlformats.org/officeDocument/2006/relationships/hyperlink" Id="rId603"/>
    <Relationship TargetMode="External" Target="https://www.deutschalsfremdsprache.ch/" Type="http://schemas.openxmlformats.org/officeDocument/2006/relationships/hyperlink" Id="rId604"/>
    <Relationship TargetMode="External" Target="https://www.schubert-verlag.de/" Type="http://schemas.openxmlformats.org/officeDocument/2006/relationships/hyperlink" Id="rId605"/>
    <Relationship TargetMode="External" Target="https://www.sprachenlernen24.de/deutsch-fuer-kinder-deutsch-kindersprachkurs/" Type="http://schemas.openxmlformats.org/officeDocument/2006/relationships/hyperlink" Id="rId606"/>
    <Relationship TargetMode="External" Target="https://www.schule-bw.de/" Type="http://schemas.openxmlformats.org/officeDocument/2006/relationships/hyperlink" Id="rId607"/>
    <Relationship TargetMode="External" Target="http://www.labbe.de/" Type="http://schemas.openxmlformats.org/officeDocument/2006/relationships/hyperlink" Id="rId608"/>
    <Relationship TargetMode="External" Target="http://www.goethe.de/" Type="http://schemas.openxmlformats.org/officeDocument/2006/relationships/hyperlink" Id="rId609"/>
    <Relationship TargetMode="External" Target="http://www.dw.com" Type="http://schemas.openxmlformats.org/officeDocument/2006/relationships/hyperlink" Id="rId610"/>
    <Relationship TargetMode="External" Target="http://www.audio-lingua.eu" Type="http://schemas.openxmlformats.org/officeDocument/2006/relationships/hyperlink" Id="rId611"/>
    <Relationship TargetMode="External" Target="http://www.deutschalsfremdsprache.de" Type="http://schemas.openxmlformats.org/officeDocument/2006/relationships/hyperlink" Id="rId612"/>
    <Relationship TargetMode="External" Target="http://multitran.ru" Type="http://schemas.openxmlformats.org/officeDocument/2006/relationships/hyperlink" Id="rId613"/>
    <Relationship TargetMode="External" Target="https://www.pasch-net.de/" Type="http://schemas.openxmlformats.org/officeDocument/2006/relationships/hyperlink" Id="rId614"/>
    <Relationship TargetMode="External" Target="https://www.deutschalsfremdsprache.ch/" Type="http://schemas.openxmlformats.org/officeDocument/2006/relationships/hyperlink" Id="rId615"/>
    <Relationship TargetMode="External" Target="https://www.schubert-verlag.de/" Type="http://schemas.openxmlformats.org/officeDocument/2006/relationships/hyperlink" Id="rId616"/>
    <Relationship TargetMode="External" Target="https://www.sprachenlernen24.de/deutsch-fuer-kinder-deutsch-kindersprachkurs/" Type="http://schemas.openxmlformats.org/officeDocument/2006/relationships/hyperlink" Id="rId617"/>
    <Relationship TargetMode="External" Target="https://www.schule-bw.de/" Type="http://schemas.openxmlformats.org/officeDocument/2006/relationships/hyperlink" Id="rId618"/>
    <Relationship TargetMode="External" Target="http://www.labbe.de/" Type="http://schemas.openxmlformats.org/officeDocument/2006/relationships/hyperlink" Id="rId619"/>
    <Relationship TargetMode="External" Target="http://www.goethe.de/" Type="http://schemas.openxmlformats.org/officeDocument/2006/relationships/hyperlink" Id="rId620"/>
    <Relationship TargetMode="External" Target="http://www.dw.com" Type="http://schemas.openxmlformats.org/officeDocument/2006/relationships/hyperlink" Id="rId621"/>
    <Relationship TargetMode="External" Target="http://www.audio-lingua.eu" Type="http://schemas.openxmlformats.org/officeDocument/2006/relationships/hyperlink" Id="rId622"/>
    <Relationship TargetMode="External" Target="http://www.deutschalsfremdsprache.de" Type="http://schemas.openxmlformats.org/officeDocument/2006/relationships/hyperlink" Id="rId623"/>
    <Relationship TargetMode="External" Target="http://multitran.ru" Type="http://schemas.openxmlformats.org/officeDocument/2006/relationships/hyperlink" Id="rId624"/>
    <Relationship TargetMode="External" Target="https://www.pasch-net.de/" Type="http://schemas.openxmlformats.org/officeDocument/2006/relationships/hyperlink" Id="rId625"/>
    <Relationship TargetMode="External" Target="https://www.deutschalsfremdsprache.ch/" Type="http://schemas.openxmlformats.org/officeDocument/2006/relationships/hyperlink" Id="rId626"/>
    <Relationship TargetMode="External" Target="https://www.schubert-verlag.de/" Type="http://schemas.openxmlformats.org/officeDocument/2006/relationships/hyperlink" Id="rId627"/>
    <Relationship TargetMode="External" Target="https://www.sprachenlernen24.de/deutsch-fuer-kinder-deutsch-kindersprachkurs/" Type="http://schemas.openxmlformats.org/officeDocument/2006/relationships/hyperlink" Id="rId628"/>
    <Relationship TargetMode="External" Target="https://www.schule-bw.de/" Type="http://schemas.openxmlformats.org/officeDocument/2006/relationships/hyperlink" Id="rId629"/>
    <Relationship TargetMode="External" Target="http://www.labbe.de/" Type="http://schemas.openxmlformats.org/officeDocument/2006/relationships/hyperlink" Id="rId63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